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583BE6" w14:textId="4AEC08BE" w:rsidR="007166CE" w:rsidRDefault="00655984"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C183F82" wp14:editId="1304B38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1FEBF1F" w14:textId="77777777" w:rsidR="007166CE" w:rsidRDefault="007166CE" w:rsidP="007166CE">
      <w:pPr>
        <w:pStyle w:val="berschrift1"/>
      </w:pPr>
      <w:r>
        <w:br w:type="page"/>
      </w:r>
      <w:r>
        <w:lastRenderedPageBreak/>
        <w:t>Vorwort</w:t>
      </w:r>
    </w:p>
    <w:p w14:paraId="44F6D690"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4C922508" w14:textId="77777777" w:rsidR="007E1779" w:rsidRDefault="008D7463" w:rsidP="007166CE">
      <w:r>
        <w:t xml:space="preserve">Dieses Jahr hat uns allen eine Menge abverlangt – doch Gott hat uns hindurchgetragen. </w:t>
      </w:r>
    </w:p>
    <w:p w14:paraId="1DA3922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2729B6E2" w14:textId="77777777" w:rsidR="007E1779" w:rsidRDefault="007E1779" w:rsidP="007166CE">
      <w:r>
        <w:t>Vielleicht hat aber auch der eine oder die andere Lust, mitzumachen und neue Bücher zu erstellen – sprecht mich einfach an.</w:t>
      </w:r>
    </w:p>
    <w:p w14:paraId="0659CD1A" w14:textId="77777777" w:rsidR="007166CE" w:rsidRDefault="007166CE" w:rsidP="007166CE">
      <w:r>
        <w:t>Euch allen wünsche ich Gottes reichen Segen und dass Ihr für Euch interessante Texte hier findet. Für Anregungen bin ich immer dankbar.</w:t>
      </w:r>
    </w:p>
    <w:p w14:paraId="3E1E1F7C" w14:textId="77777777" w:rsidR="007166CE" w:rsidRDefault="007166CE" w:rsidP="007166CE">
      <w:r>
        <w:t>Gruß &amp; Segen,</w:t>
      </w:r>
    </w:p>
    <w:p w14:paraId="24AAA500" w14:textId="77777777" w:rsidR="007166CE" w:rsidRDefault="007166CE" w:rsidP="007166CE">
      <w:r>
        <w:t>Andreas</w:t>
      </w:r>
    </w:p>
    <w:p w14:paraId="4188B96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B1622C7" w14:textId="77777777" w:rsidR="00031617" w:rsidRDefault="00031617" w:rsidP="00031617">
      <w:pPr>
        <w:pStyle w:val="berschrift1"/>
        <w:rPr>
          <w:sz w:val="48"/>
        </w:rPr>
      </w:pPr>
      <w:bookmarkStart w:id="0" w:name="_Hlk69384159"/>
      <w:r>
        <w:t xml:space="preserve">Bodenstein, Andreas - Welche </w:t>
      </w:r>
      <w:proofErr w:type="spellStart"/>
      <w:r>
        <w:t>bucher</w:t>
      </w:r>
      <w:proofErr w:type="spellEnd"/>
      <w:r>
        <w:t xml:space="preserve"> Biblisch </w:t>
      </w:r>
      <w:proofErr w:type="spellStart"/>
      <w:r>
        <w:t>seint</w:t>
      </w:r>
      <w:bookmarkEnd w:id="0"/>
      <w:proofErr w:type="spellEnd"/>
      <w:r>
        <w:t>.</w:t>
      </w:r>
    </w:p>
    <w:p w14:paraId="5B40EE27" w14:textId="77777777" w:rsidR="00031617" w:rsidRDefault="00031617" w:rsidP="00031617">
      <w:pPr>
        <w:pStyle w:val="StandardWeb"/>
      </w:pPr>
      <w:proofErr w:type="spellStart"/>
      <w:r>
        <w:t>Disses</w:t>
      </w:r>
      <w:proofErr w:type="spellEnd"/>
      <w:r>
        <w:t xml:space="preserve"> </w:t>
      </w:r>
      <w:proofErr w:type="spellStart"/>
      <w:r>
        <w:t>buchlin</w:t>
      </w:r>
      <w:proofErr w:type="spellEnd"/>
      <w:r>
        <w:t xml:space="preserve"> lernet </w:t>
      </w:r>
      <w:proofErr w:type="spellStart"/>
      <w:r>
        <w:t>unterscheyd</w:t>
      </w:r>
      <w:proofErr w:type="spellEnd"/>
      <w:r>
        <w:t xml:space="preserve"> </w:t>
      </w:r>
      <w:proofErr w:type="spellStart"/>
      <w:r>
        <w:t>zwueschen</w:t>
      </w:r>
      <w:proofErr w:type="spellEnd"/>
      <w:r>
        <w:t xml:space="preserve"> Biblischen </w:t>
      </w:r>
      <w:proofErr w:type="spellStart"/>
      <w:r>
        <w:t>buchern</w:t>
      </w:r>
      <w:proofErr w:type="spellEnd"/>
      <w:r>
        <w:t xml:space="preserve"> und unbiblischen / </w:t>
      </w:r>
      <w:proofErr w:type="spellStart"/>
      <w:r>
        <w:t>darynnen</w:t>
      </w:r>
      <w:proofErr w:type="spellEnd"/>
      <w:r>
        <w:t xml:space="preserve"> viel </w:t>
      </w:r>
      <w:proofErr w:type="spellStart"/>
      <w:r>
        <w:t>geyrret</w:t>
      </w:r>
      <w:proofErr w:type="spellEnd"/>
      <w:r>
        <w:t xml:space="preserve"> haben / und noch </w:t>
      </w:r>
      <w:proofErr w:type="spellStart"/>
      <w:r>
        <w:t>yrren</w:t>
      </w:r>
      <w:proofErr w:type="spellEnd"/>
      <w:r>
        <w:t xml:space="preserve"> / </w:t>
      </w:r>
      <w:proofErr w:type="spellStart"/>
      <w:r>
        <w:t>Dartzu</w:t>
      </w:r>
      <w:proofErr w:type="spellEnd"/>
      <w:r>
        <w:t xml:space="preserve"> </w:t>
      </w:r>
      <w:proofErr w:type="spellStart"/>
      <w:r>
        <w:t>weyszet</w:t>
      </w:r>
      <w:proofErr w:type="spellEnd"/>
      <w:r>
        <w:t xml:space="preserve"> / das </w:t>
      </w:r>
      <w:proofErr w:type="spellStart"/>
      <w:r>
        <w:t>buchlin</w:t>
      </w:r>
      <w:proofErr w:type="spellEnd"/>
      <w:r>
        <w:t xml:space="preserve"> / welche </w:t>
      </w:r>
      <w:proofErr w:type="spellStart"/>
      <w:r>
        <w:t>bucher</w:t>
      </w:r>
      <w:proofErr w:type="spellEnd"/>
      <w:r>
        <w:t xml:space="preserve"> / in der </w:t>
      </w:r>
      <w:proofErr w:type="spellStart"/>
      <w:r>
        <w:t>Biblien</w:t>
      </w:r>
      <w:proofErr w:type="spellEnd"/>
      <w:r>
        <w:t xml:space="preserve"> / </w:t>
      </w:r>
      <w:proofErr w:type="spellStart"/>
      <w:r>
        <w:t>orstlich</w:t>
      </w:r>
      <w:proofErr w:type="spellEnd"/>
      <w:r>
        <w:t xml:space="preserve"> </w:t>
      </w:r>
      <w:proofErr w:type="spellStart"/>
      <w:r>
        <w:t>seint</w:t>
      </w:r>
      <w:proofErr w:type="spellEnd"/>
      <w:r>
        <w:t xml:space="preserve"> </w:t>
      </w:r>
      <w:proofErr w:type="spellStart"/>
      <w:r>
        <w:t>zuleszen</w:t>
      </w:r>
      <w:proofErr w:type="spellEnd"/>
      <w:r>
        <w:t xml:space="preserve">. </w:t>
      </w:r>
    </w:p>
    <w:p w14:paraId="64FD4168" w14:textId="77777777" w:rsidR="00031617" w:rsidRDefault="00031617" w:rsidP="00031617">
      <w:pPr>
        <w:pStyle w:val="StandardWeb"/>
      </w:pPr>
      <w:proofErr w:type="spellStart"/>
      <w:r>
        <w:t>Vuittembergk</w:t>
      </w:r>
      <w:proofErr w:type="spellEnd"/>
      <w:r>
        <w:t xml:space="preserve">. </w:t>
      </w:r>
    </w:p>
    <w:p w14:paraId="62C31A8E" w14:textId="77777777" w:rsidR="00031617" w:rsidRDefault="00031617" w:rsidP="00031617">
      <w:pPr>
        <w:pStyle w:val="StandardWeb"/>
      </w:pPr>
      <w:r>
        <w:t xml:space="preserve">1520. </w:t>
      </w:r>
    </w:p>
    <w:p w14:paraId="71DEA960" w14:textId="77777777" w:rsidR="00031617" w:rsidRDefault="00031617" w:rsidP="00031617">
      <w:pPr>
        <w:pStyle w:val="StandardWeb"/>
      </w:pPr>
      <w:r>
        <w:t xml:space="preserve">Dem </w:t>
      </w:r>
      <w:proofErr w:type="spellStart"/>
      <w:r>
        <w:t>Ersamen</w:t>
      </w:r>
      <w:proofErr w:type="spellEnd"/>
      <w:r>
        <w:t xml:space="preserve"> und </w:t>
      </w:r>
      <w:proofErr w:type="spellStart"/>
      <w:r>
        <w:t>namhafftigen</w:t>
      </w:r>
      <w:proofErr w:type="spellEnd"/>
      <w:r>
        <w:t xml:space="preserve"> Wolffgang </w:t>
      </w:r>
      <w:proofErr w:type="spellStart"/>
      <w:r>
        <w:t>Sturtzen</w:t>
      </w:r>
      <w:proofErr w:type="spellEnd"/>
      <w:r>
        <w:t xml:space="preserve"> Burger und </w:t>
      </w:r>
      <w:proofErr w:type="spellStart"/>
      <w:r>
        <w:t>Bergmeyster</w:t>
      </w:r>
      <w:proofErr w:type="spellEnd"/>
      <w:r>
        <w:t xml:space="preserve"> in S. </w:t>
      </w:r>
      <w:proofErr w:type="spellStart"/>
      <w:r>
        <w:t>Joachimßtalh</w:t>
      </w:r>
      <w:proofErr w:type="spellEnd"/>
      <w:r>
        <w:t xml:space="preserve"> / </w:t>
      </w:r>
      <w:proofErr w:type="spellStart"/>
      <w:r>
        <w:t>wunsch</w:t>
      </w:r>
      <w:proofErr w:type="spellEnd"/>
      <w:r>
        <w:t xml:space="preserve"> ich Andres </w:t>
      </w:r>
      <w:proofErr w:type="spellStart"/>
      <w:r>
        <w:t>Bondenstein</w:t>
      </w:r>
      <w:proofErr w:type="spellEnd"/>
      <w:r>
        <w:t xml:space="preserve"> </w:t>
      </w:r>
      <w:proofErr w:type="spellStart"/>
      <w:r>
        <w:t>gesuntheit</w:t>
      </w:r>
      <w:proofErr w:type="spellEnd"/>
      <w:r>
        <w:t xml:space="preserve"> und </w:t>
      </w:r>
      <w:proofErr w:type="spellStart"/>
      <w:r>
        <w:t>wol</w:t>
      </w:r>
      <w:proofErr w:type="spellEnd"/>
      <w:r>
        <w:t xml:space="preserve"> leben in Christo / mit </w:t>
      </w:r>
      <w:proofErr w:type="spellStart"/>
      <w:r>
        <w:t>anbietung</w:t>
      </w:r>
      <w:proofErr w:type="spellEnd"/>
      <w:r>
        <w:t xml:space="preserve"> </w:t>
      </w:r>
      <w:proofErr w:type="spellStart"/>
      <w:r>
        <w:t>meyner</w:t>
      </w:r>
      <w:proofErr w:type="spellEnd"/>
      <w:r>
        <w:t xml:space="preserve"> willigen diensten. </w:t>
      </w:r>
    </w:p>
    <w:p w14:paraId="0614C862" w14:textId="77777777" w:rsidR="00031617" w:rsidRDefault="00031617" w:rsidP="00031617">
      <w:pPr>
        <w:pStyle w:val="StandardWeb"/>
      </w:pPr>
      <w:proofErr w:type="spellStart"/>
      <w:r>
        <w:t>Ersamer</w:t>
      </w:r>
      <w:proofErr w:type="spellEnd"/>
      <w:r>
        <w:t xml:space="preserve"> </w:t>
      </w:r>
      <w:proofErr w:type="spellStart"/>
      <w:r>
        <w:t>gonder</w:t>
      </w:r>
      <w:proofErr w:type="spellEnd"/>
      <w:r>
        <w:t xml:space="preserve"> und </w:t>
      </w:r>
      <w:proofErr w:type="spellStart"/>
      <w:r>
        <w:t>furderer</w:t>
      </w:r>
      <w:proofErr w:type="spellEnd"/>
      <w:r>
        <w:t xml:space="preserve"> / Die weil ich euch als einen </w:t>
      </w:r>
      <w:proofErr w:type="spellStart"/>
      <w:r>
        <w:t>liebhaber</w:t>
      </w:r>
      <w:proofErr w:type="spellEnd"/>
      <w:r>
        <w:t xml:space="preserve"> / </w:t>
      </w:r>
      <w:proofErr w:type="spellStart"/>
      <w:r>
        <w:t>reyner</w:t>
      </w:r>
      <w:proofErr w:type="spellEnd"/>
      <w:r>
        <w:t xml:space="preserve"> Christlicher </w:t>
      </w:r>
      <w:proofErr w:type="spellStart"/>
      <w:r>
        <w:t>warheit</w:t>
      </w:r>
      <w:proofErr w:type="spellEnd"/>
      <w:r>
        <w:t xml:space="preserve"> (</w:t>
      </w:r>
      <w:proofErr w:type="spellStart"/>
      <w:r>
        <w:t>szo</w:t>
      </w:r>
      <w:proofErr w:type="spellEnd"/>
      <w:r>
        <w:t xml:space="preserve"> in Biblischen </w:t>
      </w:r>
      <w:proofErr w:type="spellStart"/>
      <w:r>
        <w:t>buchern</w:t>
      </w:r>
      <w:proofErr w:type="spellEnd"/>
      <w:r>
        <w:t xml:space="preserve"> </w:t>
      </w:r>
      <w:proofErr w:type="spellStart"/>
      <w:r>
        <w:t>eingeleybt</w:t>
      </w:r>
      <w:proofErr w:type="spellEnd"/>
      <w:r>
        <w:t xml:space="preserve">( in </w:t>
      </w:r>
      <w:proofErr w:type="spellStart"/>
      <w:r>
        <w:t>eygner</w:t>
      </w:r>
      <w:proofErr w:type="spellEnd"/>
      <w:r>
        <w:t xml:space="preserve"> </w:t>
      </w:r>
      <w:proofErr w:type="spellStart"/>
      <w:r>
        <w:t>person</w:t>
      </w:r>
      <w:proofErr w:type="spellEnd"/>
      <w:r>
        <w:t xml:space="preserve"> / und auch durch </w:t>
      </w:r>
      <w:proofErr w:type="spellStart"/>
      <w:r>
        <w:t>ewr</w:t>
      </w:r>
      <w:proofErr w:type="spellEnd"/>
      <w:r>
        <w:t xml:space="preserve"> </w:t>
      </w:r>
      <w:proofErr w:type="spellStart"/>
      <w:r>
        <w:t>gonder</w:t>
      </w:r>
      <w:proofErr w:type="spellEnd"/>
      <w:r>
        <w:t xml:space="preserve"> (der </w:t>
      </w:r>
      <w:proofErr w:type="spellStart"/>
      <w:r>
        <w:t>yhr</w:t>
      </w:r>
      <w:proofErr w:type="spellEnd"/>
      <w:r>
        <w:t xml:space="preserve"> </w:t>
      </w:r>
      <w:proofErr w:type="spellStart"/>
      <w:r>
        <w:t>nit</w:t>
      </w:r>
      <w:proofErr w:type="spellEnd"/>
      <w:r>
        <w:t xml:space="preserve"> wenig / </w:t>
      </w:r>
      <w:proofErr w:type="spellStart"/>
      <w:r>
        <w:t>umb</w:t>
      </w:r>
      <w:proofErr w:type="spellEnd"/>
      <w:r>
        <w:t xml:space="preserve"> </w:t>
      </w:r>
      <w:proofErr w:type="spellStart"/>
      <w:r>
        <w:t>ewr</w:t>
      </w:r>
      <w:proofErr w:type="spellEnd"/>
      <w:r>
        <w:t xml:space="preserve"> dienst / </w:t>
      </w:r>
      <w:proofErr w:type="spellStart"/>
      <w:r>
        <w:t>lethselickeit</w:t>
      </w:r>
      <w:proofErr w:type="spellEnd"/>
      <w:r>
        <w:t xml:space="preserve"> / und </w:t>
      </w:r>
      <w:proofErr w:type="spellStart"/>
      <w:r>
        <w:t>gutheit</w:t>
      </w:r>
      <w:proofErr w:type="spellEnd"/>
      <w:r>
        <w:t xml:space="preserve"> / habt erlangt) </w:t>
      </w:r>
      <w:proofErr w:type="spellStart"/>
      <w:r>
        <w:t>vermercket</w:t>
      </w:r>
      <w:proofErr w:type="spellEnd"/>
      <w:r>
        <w:t xml:space="preserve"> und </w:t>
      </w:r>
      <w:proofErr w:type="spellStart"/>
      <w:r>
        <w:t>erkant</w:t>
      </w:r>
      <w:proofErr w:type="spellEnd"/>
      <w:r>
        <w:t xml:space="preserve"> / hab ich allen Christen / </w:t>
      </w:r>
      <w:proofErr w:type="spellStart"/>
      <w:r>
        <w:t>sunderlich</w:t>
      </w:r>
      <w:proofErr w:type="spellEnd"/>
      <w:r>
        <w:t xml:space="preserve"> euch / zu gut und ehren / ein </w:t>
      </w:r>
      <w:proofErr w:type="spellStart"/>
      <w:r>
        <w:t>kurtz</w:t>
      </w:r>
      <w:proofErr w:type="spellEnd"/>
      <w:r>
        <w:t xml:space="preserve"> </w:t>
      </w:r>
      <w:proofErr w:type="spellStart"/>
      <w:r>
        <w:t>antzeyg</w:t>
      </w:r>
      <w:proofErr w:type="spellEnd"/>
      <w:r>
        <w:t xml:space="preserve"> und </w:t>
      </w:r>
      <w:proofErr w:type="spellStart"/>
      <w:r>
        <w:t>berichtung</w:t>
      </w:r>
      <w:proofErr w:type="spellEnd"/>
      <w:r>
        <w:t xml:space="preserve"> </w:t>
      </w:r>
      <w:proofErr w:type="spellStart"/>
      <w:r>
        <w:t>theun</w:t>
      </w:r>
      <w:proofErr w:type="spellEnd"/>
      <w:r>
        <w:t xml:space="preserve"> wollen / </w:t>
      </w:r>
      <w:proofErr w:type="spellStart"/>
      <w:r>
        <w:t>Auff</w:t>
      </w:r>
      <w:proofErr w:type="spellEnd"/>
      <w:r>
        <w:t xml:space="preserve"> das </w:t>
      </w:r>
      <w:proofErr w:type="spellStart"/>
      <w:r>
        <w:t>yhr</w:t>
      </w:r>
      <w:proofErr w:type="spellEnd"/>
      <w:r>
        <w:t xml:space="preserve"> </w:t>
      </w:r>
      <w:proofErr w:type="spellStart"/>
      <w:r>
        <w:t>eygentlich</w:t>
      </w:r>
      <w:proofErr w:type="spellEnd"/>
      <w:r>
        <w:t xml:space="preserve"> sehen </w:t>
      </w:r>
      <w:proofErr w:type="spellStart"/>
      <w:r>
        <w:t>unnd</w:t>
      </w:r>
      <w:proofErr w:type="spellEnd"/>
      <w:r>
        <w:t xml:space="preserve"> verstehen </w:t>
      </w:r>
      <w:proofErr w:type="spellStart"/>
      <w:r>
        <w:t>mugt</w:t>
      </w:r>
      <w:proofErr w:type="spellEnd"/>
      <w:r>
        <w:t xml:space="preserve"> / welche </w:t>
      </w:r>
      <w:proofErr w:type="spellStart"/>
      <w:r>
        <w:t>bucher</w:t>
      </w:r>
      <w:proofErr w:type="spellEnd"/>
      <w:r>
        <w:t xml:space="preserve"> / in der </w:t>
      </w:r>
      <w:proofErr w:type="spellStart"/>
      <w:r>
        <w:t>Biblienn</w:t>
      </w:r>
      <w:proofErr w:type="spellEnd"/>
      <w:r>
        <w:t xml:space="preserve"> </w:t>
      </w:r>
      <w:proofErr w:type="spellStart"/>
      <w:r>
        <w:t>warhafftiglich</w:t>
      </w:r>
      <w:proofErr w:type="spellEnd"/>
      <w:r>
        <w:t xml:space="preserve"> Biblische </w:t>
      </w:r>
      <w:proofErr w:type="spellStart"/>
      <w:r>
        <w:t>unn</w:t>
      </w:r>
      <w:proofErr w:type="spellEnd"/>
      <w:r>
        <w:t xml:space="preserve"> </w:t>
      </w:r>
      <w:proofErr w:type="spellStart"/>
      <w:r>
        <w:t>Botliche</w:t>
      </w:r>
      <w:proofErr w:type="spellEnd"/>
      <w:r>
        <w:t xml:space="preserve"> </w:t>
      </w:r>
      <w:proofErr w:type="spellStart"/>
      <w:r>
        <w:t>bucher</w:t>
      </w:r>
      <w:proofErr w:type="spellEnd"/>
      <w:r>
        <w:t xml:space="preserve"> / und </w:t>
      </w:r>
      <w:proofErr w:type="spellStart"/>
      <w:r>
        <w:t>widerumb</w:t>
      </w:r>
      <w:proofErr w:type="spellEnd"/>
      <w:r>
        <w:t xml:space="preserve"> </w:t>
      </w:r>
      <w:proofErr w:type="spellStart"/>
      <w:r>
        <w:t>wilche</w:t>
      </w:r>
      <w:proofErr w:type="spellEnd"/>
      <w:r>
        <w:t xml:space="preserve"> unbiblisch </w:t>
      </w:r>
      <w:proofErr w:type="spellStart"/>
      <w:r>
        <w:t>seint</w:t>
      </w:r>
      <w:proofErr w:type="spellEnd"/>
      <w:r>
        <w:t xml:space="preserve">. Item welche zu ernst / </w:t>
      </w:r>
      <w:proofErr w:type="spellStart"/>
      <w:r>
        <w:t>unn</w:t>
      </w:r>
      <w:proofErr w:type="spellEnd"/>
      <w:r>
        <w:t xml:space="preserve"> </w:t>
      </w:r>
      <w:proofErr w:type="spellStart"/>
      <w:r>
        <w:t>widder</w:t>
      </w:r>
      <w:proofErr w:type="spellEnd"/>
      <w:r>
        <w:t xml:space="preserve"> </w:t>
      </w:r>
      <w:proofErr w:type="spellStart"/>
      <w:r>
        <w:t>starcke</w:t>
      </w:r>
      <w:proofErr w:type="spellEnd"/>
      <w:r>
        <w:t xml:space="preserve"> </w:t>
      </w:r>
      <w:proofErr w:type="spellStart"/>
      <w:r>
        <w:t>gewappente</w:t>
      </w:r>
      <w:proofErr w:type="spellEnd"/>
      <w:r>
        <w:t xml:space="preserve"> </w:t>
      </w:r>
      <w:proofErr w:type="spellStart"/>
      <w:r>
        <w:t>feynd</w:t>
      </w:r>
      <w:proofErr w:type="spellEnd"/>
      <w:r>
        <w:t xml:space="preserve"> </w:t>
      </w:r>
      <w:proofErr w:type="spellStart"/>
      <w:r>
        <w:t>furtzuwenden</w:t>
      </w:r>
      <w:proofErr w:type="spellEnd"/>
      <w:r>
        <w:t xml:space="preserve">. </w:t>
      </w:r>
      <w:proofErr w:type="spellStart"/>
      <w:r>
        <w:t>Widderumb</w:t>
      </w:r>
      <w:proofErr w:type="spellEnd"/>
      <w:r>
        <w:t xml:space="preserve"> welche allein den </w:t>
      </w:r>
      <w:proofErr w:type="spellStart"/>
      <w:r>
        <w:t>hauffen</w:t>
      </w:r>
      <w:proofErr w:type="spellEnd"/>
      <w:r>
        <w:t xml:space="preserve"> </w:t>
      </w:r>
      <w:proofErr w:type="spellStart"/>
      <w:r>
        <w:t>gemehren</w:t>
      </w:r>
      <w:proofErr w:type="spellEnd"/>
      <w:r>
        <w:t xml:space="preserve"> / und </w:t>
      </w:r>
      <w:proofErr w:type="spellStart"/>
      <w:r>
        <w:t>zuschumpff</w:t>
      </w:r>
      <w:proofErr w:type="spellEnd"/>
      <w:r>
        <w:t xml:space="preserve"> oder </w:t>
      </w:r>
      <w:proofErr w:type="spellStart"/>
      <w:r>
        <w:t>widder</w:t>
      </w:r>
      <w:proofErr w:type="spellEnd"/>
      <w:r>
        <w:t xml:space="preserve"> </w:t>
      </w:r>
      <w:proofErr w:type="spellStart"/>
      <w:r>
        <w:t>plosse</w:t>
      </w:r>
      <w:proofErr w:type="spellEnd"/>
      <w:r>
        <w:t xml:space="preserve"> </w:t>
      </w:r>
      <w:proofErr w:type="spellStart"/>
      <w:r>
        <w:t>einfeltige</w:t>
      </w:r>
      <w:proofErr w:type="spellEnd"/>
      <w:r>
        <w:t xml:space="preserve"> </w:t>
      </w:r>
      <w:proofErr w:type="spellStart"/>
      <w:r>
        <w:t>krieger</w:t>
      </w:r>
      <w:proofErr w:type="spellEnd"/>
      <w:r>
        <w:t xml:space="preserve"> (als </w:t>
      </w:r>
      <w:proofErr w:type="spellStart"/>
      <w:r>
        <w:t>Parfuesser</w:t>
      </w:r>
      <w:proofErr w:type="spellEnd"/>
      <w:r>
        <w:t xml:space="preserve"> </w:t>
      </w:r>
      <w:proofErr w:type="spellStart"/>
      <w:r>
        <w:t>holtzschuger</w:t>
      </w:r>
      <w:proofErr w:type="spellEnd"/>
      <w:r>
        <w:t xml:space="preserve"> </w:t>
      </w:r>
      <w:proofErr w:type="spellStart"/>
      <w:r>
        <w:t>seint</w:t>
      </w:r>
      <w:proofErr w:type="spellEnd"/>
      <w:r>
        <w:t xml:space="preserve">) dienen. Das thu ich derhalben / das euch die </w:t>
      </w:r>
      <w:proofErr w:type="spellStart"/>
      <w:r>
        <w:t>grawe</w:t>
      </w:r>
      <w:proofErr w:type="spellEnd"/>
      <w:r>
        <w:t xml:space="preserve"> gesellen / und andere </w:t>
      </w:r>
      <w:proofErr w:type="spellStart"/>
      <w:r>
        <w:t>keyszyeger</w:t>
      </w:r>
      <w:proofErr w:type="spellEnd"/>
      <w:r>
        <w:t xml:space="preserve"> / </w:t>
      </w:r>
      <w:proofErr w:type="spellStart"/>
      <w:r>
        <w:t>nit</w:t>
      </w:r>
      <w:proofErr w:type="spellEnd"/>
      <w:r>
        <w:t xml:space="preserve"> an der </w:t>
      </w:r>
      <w:proofErr w:type="spellStart"/>
      <w:r>
        <w:t>seel</w:t>
      </w:r>
      <w:proofErr w:type="spellEnd"/>
      <w:r>
        <w:t xml:space="preserve"> </w:t>
      </w:r>
      <w:proofErr w:type="spellStart"/>
      <w:r>
        <w:t>beschedigen</w:t>
      </w:r>
      <w:proofErr w:type="spellEnd"/>
      <w:r>
        <w:t xml:space="preserve"> / wie sie sich / an </w:t>
      </w:r>
      <w:proofErr w:type="spellStart"/>
      <w:r>
        <w:t>ewren</w:t>
      </w:r>
      <w:proofErr w:type="spellEnd"/>
      <w:r>
        <w:t xml:space="preserve"> </w:t>
      </w:r>
      <w:proofErr w:type="spellStart"/>
      <w:r>
        <w:t>guttern</w:t>
      </w:r>
      <w:proofErr w:type="spellEnd"/>
      <w:r>
        <w:t xml:space="preserve"> / </w:t>
      </w:r>
      <w:proofErr w:type="spellStart"/>
      <w:r>
        <w:t>gesuntheit</w:t>
      </w:r>
      <w:proofErr w:type="spellEnd"/>
      <w:r>
        <w:t xml:space="preserve"> und leben / </w:t>
      </w:r>
      <w:proofErr w:type="spellStart"/>
      <w:r>
        <w:t>vortzeitten</w:t>
      </w:r>
      <w:proofErr w:type="spellEnd"/>
      <w:r>
        <w:t xml:space="preserve"> / </w:t>
      </w:r>
      <w:proofErr w:type="spellStart"/>
      <w:r>
        <w:t>zuvorletzen</w:t>
      </w:r>
      <w:proofErr w:type="spellEnd"/>
      <w:r>
        <w:t xml:space="preserve"> unterstanden haben. Ich hoff </w:t>
      </w:r>
      <w:proofErr w:type="spellStart"/>
      <w:r>
        <w:t>yhr</w:t>
      </w:r>
      <w:proofErr w:type="spellEnd"/>
      <w:r>
        <w:t xml:space="preserve"> werdet mir nicht </w:t>
      </w:r>
      <w:proofErr w:type="spellStart"/>
      <w:r>
        <w:t>verargern</w:t>
      </w:r>
      <w:proofErr w:type="spellEnd"/>
      <w:r>
        <w:t xml:space="preserve"> / </w:t>
      </w:r>
      <w:proofErr w:type="spellStart"/>
      <w:r>
        <w:t>dan</w:t>
      </w:r>
      <w:proofErr w:type="spellEnd"/>
      <w:r>
        <w:t xml:space="preserve"> / der </w:t>
      </w:r>
      <w:proofErr w:type="spellStart"/>
      <w:r>
        <w:t>wirdige</w:t>
      </w:r>
      <w:proofErr w:type="spellEnd"/>
      <w:r>
        <w:t xml:space="preserve"> her und </w:t>
      </w:r>
      <w:proofErr w:type="spellStart"/>
      <w:r>
        <w:t>magister</w:t>
      </w:r>
      <w:proofErr w:type="spellEnd"/>
      <w:r>
        <w:t xml:space="preserve"> Johan </w:t>
      </w:r>
      <w:proofErr w:type="spellStart"/>
      <w:r>
        <w:t>Sturtz</w:t>
      </w:r>
      <w:proofErr w:type="spellEnd"/>
      <w:r>
        <w:t xml:space="preserve"> / </w:t>
      </w:r>
      <w:proofErr w:type="spellStart"/>
      <w:r>
        <w:t>ewr</w:t>
      </w:r>
      <w:proofErr w:type="spellEnd"/>
      <w:r>
        <w:t xml:space="preserve"> </w:t>
      </w:r>
      <w:proofErr w:type="spellStart"/>
      <w:r>
        <w:t>bruder</w:t>
      </w:r>
      <w:proofErr w:type="spellEnd"/>
      <w:r>
        <w:t xml:space="preserve"> (der anher / den rechten Christlichen glauben zulernen) </w:t>
      </w:r>
      <w:proofErr w:type="spellStart"/>
      <w:r>
        <w:t>gekummen</w:t>
      </w:r>
      <w:proofErr w:type="spellEnd"/>
      <w:r>
        <w:t xml:space="preserve"> / hat mich </w:t>
      </w:r>
      <w:proofErr w:type="spellStart"/>
      <w:r>
        <w:t>vertrost</w:t>
      </w:r>
      <w:proofErr w:type="spellEnd"/>
      <w:r>
        <w:t xml:space="preserve"> / das euch / </w:t>
      </w:r>
      <w:proofErr w:type="spellStart"/>
      <w:r>
        <w:t>diesses</w:t>
      </w:r>
      <w:proofErr w:type="spellEnd"/>
      <w:r>
        <w:t xml:space="preserve"> </w:t>
      </w:r>
      <w:proofErr w:type="spellStart"/>
      <w:r>
        <w:t>zuschreyben</w:t>
      </w:r>
      <w:proofErr w:type="spellEnd"/>
      <w:r>
        <w:t xml:space="preserve"> / zu keinem </w:t>
      </w:r>
      <w:proofErr w:type="spellStart"/>
      <w:r>
        <w:t>ungefallen</w:t>
      </w:r>
      <w:proofErr w:type="spellEnd"/>
      <w:r>
        <w:t xml:space="preserve"> gereichen </w:t>
      </w:r>
      <w:proofErr w:type="spellStart"/>
      <w:r>
        <w:t>wurt</w:t>
      </w:r>
      <w:proofErr w:type="spellEnd"/>
      <w:r>
        <w:t xml:space="preserve"> / Damit </w:t>
      </w:r>
      <w:proofErr w:type="spellStart"/>
      <w:r>
        <w:t>got</w:t>
      </w:r>
      <w:proofErr w:type="spellEnd"/>
      <w:r>
        <w:t xml:space="preserve"> </w:t>
      </w:r>
      <w:proofErr w:type="spellStart"/>
      <w:r>
        <w:t>befollen</w:t>
      </w:r>
      <w:proofErr w:type="spellEnd"/>
      <w:r>
        <w:t xml:space="preserve">. Datum </w:t>
      </w:r>
      <w:proofErr w:type="spellStart"/>
      <w:r>
        <w:t>eylung</w:t>
      </w:r>
      <w:proofErr w:type="spellEnd"/>
      <w:r>
        <w:t xml:space="preserve"> / </w:t>
      </w:r>
      <w:proofErr w:type="spellStart"/>
      <w:r>
        <w:t>Wittemberg</w:t>
      </w:r>
      <w:proofErr w:type="spellEnd"/>
      <w:r>
        <w:t xml:space="preserve"> Sontags nach aller </w:t>
      </w:r>
      <w:proofErr w:type="spellStart"/>
      <w:r>
        <w:t>heyligen</w:t>
      </w:r>
      <w:proofErr w:type="spellEnd"/>
      <w:r>
        <w:t xml:space="preserve">. Im </w:t>
      </w:r>
      <w:proofErr w:type="spellStart"/>
      <w:r>
        <w:t>Jar</w:t>
      </w:r>
      <w:proofErr w:type="spellEnd"/>
      <w:r>
        <w:t xml:space="preserve">. M. D. XX. </w:t>
      </w:r>
    </w:p>
    <w:p w14:paraId="6657F87E" w14:textId="77777777" w:rsidR="00031617" w:rsidRDefault="00031617" w:rsidP="00031617">
      <w:pPr>
        <w:pStyle w:val="berschrift2"/>
      </w:pPr>
      <w:proofErr w:type="spellStart"/>
      <w:r>
        <w:t>Vorred</w:t>
      </w:r>
      <w:proofErr w:type="spellEnd"/>
      <w:r>
        <w:t>.</w:t>
      </w:r>
    </w:p>
    <w:p w14:paraId="57E4F002" w14:textId="77777777" w:rsidR="00031617" w:rsidRDefault="00031617" w:rsidP="00031617">
      <w:pPr>
        <w:pStyle w:val="StandardWeb"/>
      </w:pPr>
      <w:r>
        <w:t xml:space="preserve">Nach dem </w:t>
      </w:r>
      <w:proofErr w:type="spellStart"/>
      <w:r>
        <w:t>ittzt</w:t>
      </w:r>
      <w:proofErr w:type="spellEnd"/>
      <w:r>
        <w:t xml:space="preserve"> / wie ich </w:t>
      </w:r>
      <w:proofErr w:type="spellStart"/>
      <w:r>
        <w:t>bericht</w:t>
      </w:r>
      <w:proofErr w:type="spellEnd"/>
      <w:r>
        <w:t xml:space="preserve"> / </w:t>
      </w:r>
      <w:proofErr w:type="spellStart"/>
      <w:r>
        <w:t>new</w:t>
      </w:r>
      <w:proofErr w:type="spellEnd"/>
      <w:r>
        <w:t xml:space="preserve"> </w:t>
      </w:r>
      <w:proofErr w:type="spellStart"/>
      <w:r>
        <w:t>unn</w:t>
      </w:r>
      <w:proofErr w:type="spellEnd"/>
      <w:r>
        <w:t xml:space="preserve"> deutsche </w:t>
      </w:r>
      <w:proofErr w:type="spellStart"/>
      <w:r>
        <w:t>Biblien</w:t>
      </w:r>
      <w:proofErr w:type="spellEnd"/>
      <w:r>
        <w:t xml:space="preserve"> / sollen gedruckt werden / und alle Christen </w:t>
      </w:r>
      <w:proofErr w:type="spellStart"/>
      <w:r>
        <w:t>geystliche</w:t>
      </w:r>
      <w:proofErr w:type="spellEnd"/>
      <w:r>
        <w:t xml:space="preserve"> </w:t>
      </w:r>
      <w:proofErr w:type="spellStart"/>
      <w:r>
        <w:t>unn</w:t>
      </w:r>
      <w:proofErr w:type="spellEnd"/>
      <w:r>
        <w:t xml:space="preserve"> </w:t>
      </w:r>
      <w:proofErr w:type="spellStart"/>
      <w:r>
        <w:t>leyhen</w:t>
      </w:r>
      <w:proofErr w:type="spellEnd"/>
      <w:r>
        <w:t xml:space="preserve"> / </w:t>
      </w:r>
      <w:proofErr w:type="spellStart"/>
      <w:r>
        <w:t>gelarte</w:t>
      </w:r>
      <w:proofErr w:type="spellEnd"/>
      <w:r>
        <w:t xml:space="preserve"> aber </w:t>
      </w:r>
      <w:proofErr w:type="spellStart"/>
      <w:r>
        <w:t>ungelarten</w:t>
      </w:r>
      <w:proofErr w:type="spellEnd"/>
      <w:r>
        <w:t xml:space="preserve"> / die </w:t>
      </w:r>
      <w:proofErr w:type="spellStart"/>
      <w:r>
        <w:t>heylige</w:t>
      </w:r>
      <w:proofErr w:type="spellEnd"/>
      <w:r>
        <w:t xml:space="preserve"> </w:t>
      </w:r>
      <w:proofErr w:type="spellStart"/>
      <w:r>
        <w:t>schrifft</w:t>
      </w:r>
      <w:proofErr w:type="spellEnd"/>
      <w:r>
        <w:t xml:space="preserve"> / </w:t>
      </w:r>
      <w:proofErr w:type="spellStart"/>
      <w:r>
        <w:t>zuleszen</w:t>
      </w:r>
      <w:proofErr w:type="spellEnd"/>
      <w:r>
        <w:t xml:space="preserve"> </w:t>
      </w:r>
      <w:proofErr w:type="spellStart"/>
      <w:r>
        <w:t>odder</w:t>
      </w:r>
      <w:proofErr w:type="spellEnd"/>
      <w:r>
        <w:t xml:space="preserve"> </w:t>
      </w:r>
      <w:proofErr w:type="spellStart"/>
      <w:r>
        <w:t>horen</w:t>
      </w:r>
      <w:proofErr w:type="spellEnd"/>
      <w:r>
        <w:t xml:space="preserve"> </w:t>
      </w:r>
      <w:proofErr w:type="spellStart"/>
      <w:r>
        <w:t>leszen</w:t>
      </w:r>
      <w:proofErr w:type="spellEnd"/>
      <w:r>
        <w:t xml:space="preserve"> (und in solchem </w:t>
      </w:r>
      <w:proofErr w:type="spellStart"/>
      <w:r>
        <w:t>vleyß</w:t>
      </w:r>
      <w:proofErr w:type="spellEnd"/>
      <w:r>
        <w:t xml:space="preserve">) schuldig </w:t>
      </w:r>
      <w:proofErr w:type="spellStart"/>
      <w:r>
        <w:t>seint</w:t>
      </w:r>
      <w:proofErr w:type="spellEnd"/>
      <w:r>
        <w:t xml:space="preserve"> / das sie </w:t>
      </w:r>
      <w:proofErr w:type="spellStart"/>
      <w:r>
        <w:t>widderumb</w:t>
      </w:r>
      <w:proofErr w:type="spellEnd"/>
      <w:r>
        <w:t xml:space="preserve"> andere </w:t>
      </w:r>
      <w:proofErr w:type="spellStart"/>
      <w:r>
        <w:t>Chrsiten</w:t>
      </w:r>
      <w:proofErr w:type="spellEnd"/>
      <w:r>
        <w:t xml:space="preserve"> </w:t>
      </w:r>
      <w:proofErr w:type="spellStart"/>
      <w:r>
        <w:t>leren</w:t>
      </w:r>
      <w:proofErr w:type="spellEnd"/>
      <w:r>
        <w:t xml:space="preserve"> </w:t>
      </w:r>
      <w:proofErr w:type="spellStart"/>
      <w:r>
        <w:t>mugen</w:t>
      </w:r>
      <w:proofErr w:type="spellEnd"/>
      <w:r>
        <w:t xml:space="preserve"> und wollen / hab ich </w:t>
      </w:r>
      <w:proofErr w:type="spellStart"/>
      <w:r>
        <w:t>obgenanter</w:t>
      </w:r>
      <w:proofErr w:type="spellEnd"/>
      <w:r>
        <w:t xml:space="preserve"> / </w:t>
      </w:r>
      <w:proofErr w:type="spellStart"/>
      <w:r>
        <w:t>auff</w:t>
      </w:r>
      <w:proofErr w:type="spellEnd"/>
      <w:r>
        <w:t xml:space="preserve"> anregen </w:t>
      </w:r>
      <w:proofErr w:type="spellStart"/>
      <w:r>
        <w:t>unnd</w:t>
      </w:r>
      <w:proofErr w:type="spellEnd"/>
      <w:r>
        <w:t xml:space="preserve"> </w:t>
      </w:r>
      <w:proofErr w:type="spellStart"/>
      <w:r>
        <w:t>begerung</w:t>
      </w:r>
      <w:proofErr w:type="spellEnd"/>
      <w:r>
        <w:t xml:space="preserve"> </w:t>
      </w:r>
      <w:proofErr w:type="spellStart"/>
      <w:r>
        <w:t>etzlicher</w:t>
      </w:r>
      <w:proofErr w:type="spellEnd"/>
      <w:r>
        <w:t xml:space="preserve"> </w:t>
      </w:r>
      <w:proofErr w:type="spellStart"/>
      <w:r>
        <w:t>gotforchtiger</w:t>
      </w:r>
      <w:proofErr w:type="spellEnd"/>
      <w:r>
        <w:t xml:space="preserve"> </w:t>
      </w:r>
      <w:proofErr w:type="spellStart"/>
      <w:r>
        <w:t>menschen</w:t>
      </w:r>
      <w:proofErr w:type="spellEnd"/>
      <w:r>
        <w:t xml:space="preserve"> / allen und </w:t>
      </w:r>
      <w:proofErr w:type="spellStart"/>
      <w:r>
        <w:t>yeglichen</w:t>
      </w:r>
      <w:proofErr w:type="spellEnd"/>
      <w:r>
        <w:t xml:space="preserve"> Christen / </w:t>
      </w:r>
      <w:proofErr w:type="spellStart"/>
      <w:r>
        <w:t>alden</w:t>
      </w:r>
      <w:proofErr w:type="spellEnd"/>
      <w:r>
        <w:t xml:space="preserve"> und </w:t>
      </w:r>
      <w:proofErr w:type="spellStart"/>
      <w:r>
        <w:t>iungen</w:t>
      </w:r>
      <w:proofErr w:type="spellEnd"/>
      <w:r>
        <w:t xml:space="preserve"> / geweichten und </w:t>
      </w:r>
      <w:proofErr w:type="spellStart"/>
      <w:r>
        <w:t>ungeweichten</w:t>
      </w:r>
      <w:proofErr w:type="spellEnd"/>
      <w:r>
        <w:t xml:space="preserve"> / </w:t>
      </w:r>
      <w:proofErr w:type="spellStart"/>
      <w:r>
        <w:t>menner</w:t>
      </w:r>
      <w:proofErr w:type="spellEnd"/>
      <w:r>
        <w:t xml:space="preserve"> und </w:t>
      </w:r>
      <w:proofErr w:type="spellStart"/>
      <w:r>
        <w:t>weyber</w:t>
      </w:r>
      <w:proofErr w:type="spellEnd"/>
      <w:r>
        <w:t xml:space="preserve"> / ein </w:t>
      </w:r>
      <w:proofErr w:type="spellStart"/>
      <w:r>
        <w:t>kurtze</w:t>
      </w:r>
      <w:proofErr w:type="spellEnd"/>
      <w:r>
        <w:t xml:space="preserve"> </w:t>
      </w:r>
      <w:proofErr w:type="spellStart"/>
      <w:r>
        <w:t>unterricht</w:t>
      </w:r>
      <w:proofErr w:type="spellEnd"/>
      <w:r>
        <w:t xml:space="preserve"> thun wollen. Welche </w:t>
      </w:r>
      <w:proofErr w:type="spellStart"/>
      <w:r>
        <w:t>bucher</w:t>
      </w:r>
      <w:proofErr w:type="spellEnd"/>
      <w:r>
        <w:t xml:space="preserve"> / an </w:t>
      </w:r>
      <w:proofErr w:type="spellStart"/>
      <w:r>
        <w:t>yemandts</w:t>
      </w:r>
      <w:proofErr w:type="spellEnd"/>
      <w:r>
        <w:t xml:space="preserve"> </w:t>
      </w:r>
      <w:proofErr w:type="spellStart"/>
      <w:r>
        <w:t>widerred</w:t>
      </w:r>
      <w:proofErr w:type="spellEnd"/>
      <w:r>
        <w:t xml:space="preserve"> / </w:t>
      </w:r>
      <w:proofErr w:type="spellStart"/>
      <w:r>
        <w:t>Botlich</w:t>
      </w:r>
      <w:proofErr w:type="spellEnd"/>
      <w:r>
        <w:t xml:space="preserve"> und Biblische </w:t>
      </w:r>
      <w:proofErr w:type="spellStart"/>
      <w:r>
        <w:t>seint</w:t>
      </w:r>
      <w:proofErr w:type="spellEnd"/>
      <w:r>
        <w:t xml:space="preserve"> / welche auch </w:t>
      </w:r>
      <w:proofErr w:type="spellStart"/>
      <w:r>
        <w:t>widerumb</w:t>
      </w:r>
      <w:proofErr w:type="spellEnd"/>
      <w:r>
        <w:t xml:space="preserve"> von </w:t>
      </w:r>
      <w:proofErr w:type="spellStart"/>
      <w:r>
        <w:t>etzlichen</w:t>
      </w:r>
      <w:proofErr w:type="spellEnd"/>
      <w:r>
        <w:t xml:space="preserve"> </w:t>
      </w:r>
      <w:proofErr w:type="spellStart"/>
      <w:r>
        <w:t>nit</w:t>
      </w:r>
      <w:proofErr w:type="spellEnd"/>
      <w:r>
        <w:t xml:space="preserve"> </w:t>
      </w:r>
      <w:proofErr w:type="spellStart"/>
      <w:r>
        <w:t>angenummen</w:t>
      </w:r>
      <w:proofErr w:type="spellEnd"/>
      <w:r>
        <w:t xml:space="preserve"> oder zugelassen / Damit der </w:t>
      </w:r>
      <w:proofErr w:type="spellStart"/>
      <w:r>
        <w:t>fruem</w:t>
      </w:r>
      <w:proofErr w:type="spellEnd"/>
      <w:r>
        <w:t xml:space="preserve"> </w:t>
      </w:r>
      <w:proofErr w:type="spellStart"/>
      <w:r>
        <w:t>unn</w:t>
      </w:r>
      <w:proofErr w:type="spellEnd"/>
      <w:r>
        <w:t xml:space="preserve"> </w:t>
      </w:r>
      <w:proofErr w:type="spellStart"/>
      <w:r>
        <w:t>getrawe</w:t>
      </w:r>
      <w:proofErr w:type="spellEnd"/>
      <w:r>
        <w:t xml:space="preserve"> </w:t>
      </w:r>
      <w:proofErr w:type="spellStart"/>
      <w:r>
        <w:t>diener</w:t>
      </w:r>
      <w:proofErr w:type="spellEnd"/>
      <w:r>
        <w:t xml:space="preserve"> </w:t>
      </w:r>
      <w:proofErr w:type="spellStart"/>
      <w:r>
        <w:t>gottis</w:t>
      </w:r>
      <w:proofErr w:type="spellEnd"/>
      <w:r>
        <w:t xml:space="preserve"> / sich </w:t>
      </w:r>
      <w:proofErr w:type="spellStart"/>
      <w:r>
        <w:t>auff</w:t>
      </w:r>
      <w:proofErr w:type="spellEnd"/>
      <w:r>
        <w:t xml:space="preserve"> die allerbeste </w:t>
      </w:r>
      <w:proofErr w:type="spellStart"/>
      <w:r>
        <w:t>schrifft</w:t>
      </w:r>
      <w:proofErr w:type="spellEnd"/>
      <w:r>
        <w:t xml:space="preserve"> legen </w:t>
      </w:r>
      <w:proofErr w:type="spellStart"/>
      <w:r>
        <w:t>mug</w:t>
      </w:r>
      <w:proofErr w:type="spellEnd"/>
      <w:r>
        <w:t xml:space="preserve"> / und der leer </w:t>
      </w:r>
      <w:proofErr w:type="spellStart"/>
      <w:r>
        <w:t>obligen</w:t>
      </w:r>
      <w:proofErr w:type="spellEnd"/>
      <w:r>
        <w:t xml:space="preserve"> / die </w:t>
      </w:r>
      <w:proofErr w:type="spellStart"/>
      <w:r>
        <w:t>yhuen</w:t>
      </w:r>
      <w:proofErr w:type="spellEnd"/>
      <w:r>
        <w:t xml:space="preserve"> / durch alle ketzerische </w:t>
      </w:r>
      <w:proofErr w:type="spellStart"/>
      <w:r>
        <w:t>feynd</w:t>
      </w:r>
      <w:proofErr w:type="spellEnd"/>
      <w:r>
        <w:t xml:space="preserve"> tragen / </w:t>
      </w:r>
      <w:proofErr w:type="spellStart"/>
      <w:r>
        <w:t>unnd</w:t>
      </w:r>
      <w:proofErr w:type="spellEnd"/>
      <w:r>
        <w:t xml:space="preserve"> </w:t>
      </w:r>
      <w:proofErr w:type="spellStart"/>
      <w:r>
        <w:t>auß</w:t>
      </w:r>
      <w:proofErr w:type="spellEnd"/>
      <w:r>
        <w:t xml:space="preserve"> aller </w:t>
      </w:r>
      <w:proofErr w:type="spellStart"/>
      <w:r>
        <w:t>ferlickeit</w:t>
      </w:r>
      <w:proofErr w:type="spellEnd"/>
      <w:r>
        <w:t xml:space="preserve"> </w:t>
      </w:r>
      <w:proofErr w:type="spellStart"/>
      <w:r>
        <w:t>brengen</w:t>
      </w:r>
      <w:proofErr w:type="spellEnd"/>
      <w:r>
        <w:t xml:space="preserve"> mag. </w:t>
      </w:r>
      <w:proofErr w:type="spellStart"/>
      <w:r>
        <w:t>Unn</w:t>
      </w:r>
      <w:proofErr w:type="spellEnd"/>
      <w:r>
        <w:t xml:space="preserve"> das er (wie ein </w:t>
      </w:r>
      <w:proofErr w:type="spellStart"/>
      <w:r>
        <w:t>klueg</w:t>
      </w:r>
      <w:proofErr w:type="spellEnd"/>
      <w:r>
        <w:t xml:space="preserve"> </w:t>
      </w:r>
      <w:proofErr w:type="spellStart"/>
      <w:r>
        <w:t>lamblin</w:t>
      </w:r>
      <w:proofErr w:type="spellEnd"/>
      <w:r>
        <w:t xml:space="preserve">) die beste </w:t>
      </w:r>
      <w:proofErr w:type="spellStart"/>
      <w:r>
        <w:t>weid</w:t>
      </w:r>
      <w:proofErr w:type="spellEnd"/>
      <w:r>
        <w:t xml:space="preserve"> erstlich suchen </w:t>
      </w:r>
      <w:proofErr w:type="spellStart"/>
      <w:r>
        <w:t>kan</w:t>
      </w:r>
      <w:proofErr w:type="spellEnd"/>
      <w:r>
        <w:t xml:space="preserve"> / Aber ich </w:t>
      </w:r>
      <w:proofErr w:type="spellStart"/>
      <w:r>
        <w:t>wil</w:t>
      </w:r>
      <w:proofErr w:type="spellEnd"/>
      <w:r>
        <w:t xml:space="preserve"> das </w:t>
      </w:r>
      <w:proofErr w:type="spellStart"/>
      <w:r>
        <w:t>allis</w:t>
      </w:r>
      <w:proofErr w:type="spellEnd"/>
      <w:r>
        <w:t xml:space="preserve"> </w:t>
      </w:r>
      <w:proofErr w:type="spellStart"/>
      <w:r>
        <w:t>auffs</w:t>
      </w:r>
      <w:proofErr w:type="spellEnd"/>
      <w:r>
        <w:t xml:space="preserve"> </w:t>
      </w:r>
      <w:proofErr w:type="spellStart"/>
      <w:r>
        <w:t>kurtzte</w:t>
      </w:r>
      <w:proofErr w:type="spellEnd"/>
      <w:r>
        <w:t xml:space="preserve"> versuchen. </w:t>
      </w:r>
      <w:proofErr w:type="spellStart"/>
      <w:r>
        <w:t>Szo</w:t>
      </w:r>
      <w:proofErr w:type="spellEnd"/>
      <w:r>
        <w:t xml:space="preserve"> </w:t>
      </w:r>
      <w:proofErr w:type="spellStart"/>
      <w:r>
        <w:t>ymandts</w:t>
      </w:r>
      <w:proofErr w:type="spellEnd"/>
      <w:r>
        <w:t xml:space="preserve"> </w:t>
      </w:r>
      <w:proofErr w:type="spellStart"/>
      <w:r>
        <w:t>weitter</w:t>
      </w:r>
      <w:proofErr w:type="spellEnd"/>
      <w:r>
        <w:t xml:space="preserve"> </w:t>
      </w:r>
      <w:proofErr w:type="spellStart"/>
      <w:r>
        <w:t>berichtung</w:t>
      </w:r>
      <w:proofErr w:type="spellEnd"/>
      <w:r>
        <w:t xml:space="preserve"> </w:t>
      </w:r>
      <w:proofErr w:type="spellStart"/>
      <w:r>
        <w:t>bedarff</w:t>
      </w:r>
      <w:proofErr w:type="spellEnd"/>
      <w:r>
        <w:t xml:space="preserve"> </w:t>
      </w:r>
      <w:proofErr w:type="spellStart"/>
      <w:r>
        <w:t>odder</w:t>
      </w:r>
      <w:proofErr w:type="spellEnd"/>
      <w:r>
        <w:t xml:space="preserve"> </w:t>
      </w:r>
      <w:proofErr w:type="spellStart"/>
      <w:r>
        <w:t>begert</w:t>
      </w:r>
      <w:proofErr w:type="spellEnd"/>
      <w:r>
        <w:t xml:space="preserve"> / der </w:t>
      </w:r>
      <w:proofErr w:type="spellStart"/>
      <w:r>
        <w:t>leße</w:t>
      </w:r>
      <w:proofErr w:type="spellEnd"/>
      <w:r>
        <w:t xml:space="preserve"> mein lateinisch </w:t>
      </w:r>
      <w:proofErr w:type="spellStart"/>
      <w:r>
        <w:t>buchlin</w:t>
      </w:r>
      <w:proofErr w:type="spellEnd"/>
      <w:r>
        <w:t xml:space="preserve"> de </w:t>
      </w:r>
      <w:proofErr w:type="spellStart"/>
      <w:r>
        <w:t>scripturis</w:t>
      </w:r>
      <w:proofErr w:type="spellEnd"/>
      <w:r>
        <w:t xml:space="preserve"> </w:t>
      </w:r>
      <w:proofErr w:type="spellStart"/>
      <w:r>
        <w:t>Canonicis</w:t>
      </w:r>
      <w:proofErr w:type="spellEnd"/>
      <w:r>
        <w:t xml:space="preserve"> </w:t>
      </w:r>
      <w:proofErr w:type="spellStart"/>
      <w:r>
        <w:t>intitulirt</w:t>
      </w:r>
      <w:proofErr w:type="spellEnd"/>
      <w:r>
        <w:t xml:space="preserve"> </w:t>
      </w:r>
      <w:proofErr w:type="spellStart"/>
      <w:r>
        <w:t>unn</w:t>
      </w:r>
      <w:proofErr w:type="spellEnd"/>
      <w:r>
        <w:t xml:space="preserve"> genennet / das </w:t>
      </w:r>
      <w:proofErr w:type="spellStart"/>
      <w:r>
        <w:t>wurt</w:t>
      </w:r>
      <w:proofErr w:type="spellEnd"/>
      <w:r>
        <w:t xml:space="preserve"> </w:t>
      </w:r>
      <w:proofErr w:type="spellStart"/>
      <w:r>
        <w:t>yhn</w:t>
      </w:r>
      <w:proofErr w:type="spellEnd"/>
      <w:r>
        <w:t xml:space="preserve"> ferner </w:t>
      </w:r>
      <w:proofErr w:type="spellStart"/>
      <w:r>
        <w:t>furen</w:t>
      </w:r>
      <w:proofErr w:type="spellEnd"/>
      <w:r>
        <w:t xml:space="preserve"> und </w:t>
      </w:r>
      <w:proofErr w:type="spellStart"/>
      <w:r>
        <w:t>verstendigen</w:t>
      </w:r>
      <w:proofErr w:type="spellEnd"/>
      <w:r>
        <w:t xml:space="preserve">. </w:t>
      </w:r>
    </w:p>
    <w:p w14:paraId="04D86EB2" w14:textId="77777777" w:rsidR="00031617" w:rsidRDefault="00031617" w:rsidP="00031617">
      <w:pPr>
        <w:pStyle w:val="berschrift2"/>
      </w:pPr>
      <w:r>
        <w:t xml:space="preserve">Biblisch </w:t>
      </w:r>
      <w:proofErr w:type="spellStart"/>
      <w:r>
        <w:t>bucher</w:t>
      </w:r>
      <w:proofErr w:type="spellEnd"/>
      <w:r>
        <w:t xml:space="preserve"> des alten </w:t>
      </w:r>
      <w:proofErr w:type="spellStart"/>
      <w:r>
        <w:t>testaments</w:t>
      </w:r>
      <w:proofErr w:type="spellEnd"/>
      <w:r>
        <w:t>.</w:t>
      </w:r>
    </w:p>
    <w:p w14:paraId="7E1B60B4" w14:textId="77777777" w:rsidR="00031617" w:rsidRDefault="00031617" w:rsidP="00031617">
      <w:pPr>
        <w:pStyle w:val="StandardWeb"/>
      </w:pPr>
      <w:r>
        <w:t xml:space="preserve">In dem alten </w:t>
      </w:r>
      <w:proofErr w:type="spellStart"/>
      <w:r>
        <w:t>gesetz</w:t>
      </w:r>
      <w:proofErr w:type="spellEnd"/>
      <w:r>
        <w:t xml:space="preserve"> / </w:t>
      </w:r>
      <w:proofErr w:type="spellStart"/>
      <w:r>
        <w:t>seint</w:t>
      </w:r>
      <w:proofErr w:type="spellEnd"/>
      <w:r>
        <w:t xml:space="preserve"> </w:t>
      </w:r>
      <w:proofErr w:type="spellStart"/>
      <w:r>
        <w:t>nachgeschriebenn</w:t>
      </w:r>
      <w:proofErr w:type="spellEnd"/>
      <w:r>
        <w:t xml:space="preserve"> </w:t>
      </w:r>
      <w:proofErr w:type="spellStart"/>
      <w:r>
        <w:t>bucher</w:t>
      </w:r>
      <w:proofErr w:type="spellEnd"/>
      <w:r>
        <w:t xml:space="preserve"> Canonici / das ist / </w:t>
      </w:r>
      <w:proofErr w:type="spellStart"/>
      <w:r>
        <w:t>gotlich</w:t>
      </w:r>
      <w:proofErr w:type="spellEnd"/>
      <w:r>
        <w:t xml:space="preserve"> oder Biblische / </w:t>
      </w:r>
      <w:proofErr w:type="spellStart"/>
      <w:r>
        <w:t>Funff</w:t>
      </w:r>
      <w:proofErr w:type="spellEnd"/>
      <w:r>
        <w:t xml:space="preserve"> </w:t>
      </w:r>
      <w:proofErr w:type="spellStart"/>
      <w:r>
        <w:t>bucher</w:t>
      </w:r>
      <w:proofErr w:type="spellEnd"/>
      <w:r>
        <w:t xml:space="preserve"> </w:t>
      </w:r>
      <w:proofErr w:type="spellStart"/>
      <w:r>
        <w:t>Moyse</w:t>
      </w:r>
      <w:proofErr w:type="spellEnd"/>
      <w:r>
        <w:t xml:space="preserve"> / die selben v. </w:t>
      </w:r>
      <w:proofErr w:type="spellStart"/>
      <w:r>
        <w:t>bucher</w:t>
      </w:r>
      <w:proofErr w:type="spellEnd"/>
      <w:r>
        <w:t xml:space="preserve"> sein </w:t>
      </w:r>
      <w:proofErr w:type="spellStart"/>
      <w:r>
        <w:t>zeitten</w:t>
      </w:r>
      <w:proofErr w:type="spellEnd"/>
      <w:r>
        <w:t xml:space="preserve"> von Christo das </w:t>
      </w:r>
      <w:proofErr w:type="spellStart"/>
      <w:r>
        <w:t>gesetz</w:t>
      </w:r>
      <w:proofErr w:type="spellEnd"/>
      <w:r>
        <w:t xml:space="preserve"> </w:t>
      </w:r>
      <w:proofErr w:type="spellStart"/>
      <w:r>
        <w:t>genant</w:t>
      </w:r>
      <w:proofErr w:type="spellEnd"/>
      <w:r>
        <w:t xml:space="preserve">. </w:t>
      </w:r>
      <w:proofErr w:type="spellStart"/>
      <w:r>
        <w:t>Unnd</w:t>
      </w:r>
      <w:proofErr w:type="spellEnd"/>
      <w:r>
        <w:t xml:space="preserve"> die Juden nennen auch noch heut die selbe </w:t>
      </w:r>
      <w:proofErr w:type="spellStart"/>
      <w:r>
        <w:t>funff</w:t>
      </w:r>
      <w:proofErr w:type="spellEnd"/>
      <w:r>
        <w:t xml:space="preserve"> </w:t>
      </w:r>
      <w:proofErr w:type="spellStart"/>
      <w:r>
        <w:t>bucher</w:t>
      </w:r>
      <w:proofErr w:type="spellEnd"/>
      <w:r>
        <w:t xml:space="preserve"> / das </w:t>
      </w:r>
      <w:proofErr w:type="spellStart"/>
      <w:r>
        <w:t>gesetz</w:t>
      </w:r>
      <w:proofErr w:type="spellEnd"/>
      <w:r>
        <w:t xml:space="preserve"> / </w:t>
      </w:r>
      <w:proofErr w:type="spellStart"/>
      <w:r>
        <w:t>hebraisch</w:t>
      </w:r>
      <w:proofErr w:type="spellEnd"/>
      <w:r>
        <w:t xml:space="preserve"> </w:t>
      </w:r>
      <w:proofErr w:type="spellStart"/>
      <w:r>
        <w:t>thora</w:t>
      </w:r>
      <w:proofErr w:type="spellEnd"/>
      <w:r>
        <w:t xml:space="preserve">. </w:t>
      </w:r>
    </w:p>
    <w:p w14:paraId="7B59C283" w14:textId="77777777" w:rsidR="00031617" w:rsidRDefault="00031617" w:rsidP="00031617">
      <w:pPr>
        <w:pStyle w:val="StandardWeb"/>
      </w:pPr>
      <w:r>
        <w:t>Darnach machen sie / die Juden (</w:t>
      </w:r>
      <w:proofErr w:type="spellStart"/>
      <w:r>
        <w:t>unnd</w:t>
      </w:r>
      <w:proofErr w:type="spellEnd"/>
      <w:r>
        <w:t xml:space="preserve"> ist </w:t>
      </w:r>
      <w:proofErr w:type="spellStart"/>
      <w:r>
        <w:t>alßo</w:t>
      </w:r>
      <w:proofErr w:type="spellEnd"/>
      <w:r>
        <w:t xml:space="preserve"> bey den </w:t>
      </w:r>
      <w:proofErr w:type="spellStart"/>
      <w:r>
        <w:t>gelarten</w:t>
      </w:r>
      <w:proofErr w:type="spellEnd"/>
      <w:r>
        <w:t xml:space="preserve"> Christen in </w:t>
      </w:r>
      <w:proofErr w:type="spellStart"/>
      <w:r>
        <w:t>ubung</w:t>
      </w:r>
      <w:proofErr w:type="spellEnd"/>
      <w:r>
        <w:t xml:space="preserve"> und </w:t>
      </w:r>
      <w:proofErr w:type="spellStart"/>
      <w:r>
        <w:t>gewonheit</w:t>
      </w:r>
      <w:proofErr w:type="spellEnd"/>
      <w:r>
        <w:t xml:space="preserve">) die andere </w:t>
      </w:r>
      <w:proofErr w:type="spellStart"/>
      <w:r>
        <w:t>ordnung</w:t>
      </w:r>
      <w:proofErr w:type="spellEnd"/>
      <w:r>
        <w:t xml:space="preserve"> der </w:t>
      </w:r>
      <w:proofErr w:type="spellStart"/>
      <w:r>
        <w:t>Prophetenn</w:t>
      </w:r>
      <w:proofErr w:type="spellEnd"/>
      <w:r>
        <w:t xml:space="preserve"> / </w:t>
      </w:r>
      <w:proofErr w:type="spellStart"/>
      <w:r>
        <w:t>nemliche</w:t>
      </w:r>
      <w:proofErr w:type="spellEnd"/>
      <w:r>
        <w:t xml:space="preserve"> </w:t>
      </w:r>
      <w:proofErr w:type="spellStart"/>
      <w:r>
        <w:t>disser</w:t>
      </w:r>
      <w:proofErr w:type="spellEnd"/>
      <w:r>
        <w:t xml:space="preserve"> </w:t>
      </w:r>
      <w:proofErr w:type="spellStart"/>
      <w:r>
        <w:t>bucher</w:t>
      </w:r>
      <w:proofErr w:type="spellEnd"/>
      <w:r>
        <w:t xml:space="preserve">. </w:t>
      </w:r>
    </w:p>
    <w:p w14:paraId="3D8815CC" w14:textId="77777777" w:rsidR="00031617" w:rsidRDefault="00031617" w:rsidP="00031617">
      <w:pPr>
        <w:pStyle w:val="StandardWeb"/>
      </w:pPr>
      <w:proofErr w:type="spellStart"/>
      <w:r>
        <w:t>Josue</w:t>
      </w:r>
      <w:proofErr w:type="spellEnd"/>
      <w:r>
        <w:t>. i.</w:t>
      </w:r>
      <w:r>
        <w:br/>
        <w:t xml:space="preserve">Zum ersten </w:t>
      </w:r>
      <w:proofErr w:type="spellStart"/>
      <w:r>
        <w:t>zelen</w:t>
      </w:r>
      <w:proofErr w:type="spellEnd"/>
      <w:r>
        <w:t xml:space="preserve"> sie unter den </w:t>
      </w:r>
      <w:proofErr w:type="spellStart"/>
      <w:r>
        <w:t>propheten</w:t>
      </w:r>
      <w:proofErr w:type="spellEnd"/>
      <w:r>
        <w:t xml:space="preserve"> / Jesum ein </w:t>
      </w:r>
      <w:proofErr w:type="spellStart"/>
      <w:r>
        <w:t>son</w:t>
      </w:r>
      <w:proofErr w:type="spellEnd"/>
      <w:r>
        <w:t xml:space="preserve"> Naue / das ist / das buch </w:t>
      </w:r>
      <w:proofErr w:type="spellStart"/>
      <w:r>
        <w:t>Josue</w:t>
      </w:r>
      <w:proofErr w:type="spellEnd"/>
      <w:r>
        <w:t xml:space="preserve">. </w:t>
      </w:r>
    </w:p>
    <w:p w14:paraId="28B916D7" w14:textId="77777777" w:rsidR="00031617" w:rsidRDefault="00031617" w:rsidP="00031617">
      <w:pPr>
        <w:pStyle w:val="StandardWeb"/>
      </w:pPr>
      <w:proofErr w:type="spellStart"/>
      <w:r>
        <w:t>Judicum</w:t>
      </w:r>
      <w:proofErr w:type="spellEnd"/>
      <w:r>
        <w:t xml:space="preserve">. </w:t>
      </w:r>
      <w:proofErr w:type="spellStart"/>
      <w:r>
        <w:t>ij</w:t>
      </w:r>
      <w:proofErr w:type="spellEnd"/>
      <w:r>
        <w:t>. Ruth.</w:t>
      </w:r>
      <w:r>
        <w:br/>
        <w:t xml:space="preserve">Darnach das buch der </w:t>
      </w:r>
      <w:proofErr w:type="spellStart"/>
      <w:r>
        <w:t>richter</w:t>
      </w:r>
      <w:proofErr w:type="spellEnd"/>
      <w:r>
        <w:t xml:space="preserve"> / zu dem selben </w:t>
      </w:r>
      <w:proofErr w:type="spellStart"/>
      <w:r>
        <w:t>hencken</w:t>
      </w:r>
      <w:proofErr w:type="spellEnd"/>
      <w:r>
        <w:t xml:space="preserve"> sie das </w:t>
      </w:r>
      <w:proofErr w:type="spellStart"/>
      <w:r>
        <w:t>buchlin</w:t>
      </w:r>
      <w:proofErr w:type="spellEnd"/>
      <w:r>
        <w:t xml:space="preserve"> Ruth. </w:t>
      </w:r>
    </w:p>
    <w:p w14:paraId="5FAE06E0" w14:textId="77777777" w:rsidR="00031617" w:rsidRDefault="00031617" w:rsidP="00031617">
      <w:pPr>
        <w:pStyle w:val="StandardWeb"/>
      </w:pPr>
      <w:r>
        <w:t>Samuel .</w:t>
      </w:r>
      <w:proofErr w:type="spellStart"/>
      <w:r>
        <w:t>iij</w:t>
      </w:r>
      <w:proofErr w:type="spellEnd"/>
      <w:r>
        <w:t>.</w:t>
      </w:r>
      <w:r>
        <w:br/>
        <w:t xml:space="preserve">An die dritte </w:t>
      </w:r>
      <w:proofErr w:type="spellStart"/>
      <w:r>
        <w:t>stelh</w:t>
      </w:r>
      <w:proofErr w:type="spellEnd"/>
      <w:r>
        <w:t xml:space="preserve"> ordnen sie Samuel / das ist / das erste und ander buch der </w:t>
      </w:r>
      <w:proofErr w:type="spellStart"/>
      <w:r>
        <w:t>konig</w:t>
      </w:r>
      <w:proofErr w:type="spellEnd"/>
      <w:r>
        <w:t xml:space="preserve">. </w:t>
      </w:r>
    </w:p>
    <w:p w14:paraId="324AB83C" w14:textId="77777777" w:rsidR="00031617" w:rsidRDefault="00031617" w:rsidP="00031617">
      <w:pPr>
        <w:pStyle w:val="StandardWeb"/>
      </w:pPr>
      <w:r>
        <w:t xml:space="preserve">buch der </w:t>
      </w:r>
      <w:proofErr w:type="spellStart"/>
      <w:r>
        <w:t>konig</w:t>
      </w:r>
      <w:proofErr w:type="spellEnd"/>
      <w:r>
        <w:t xml:space="preserve">. </w:t>
      </w:r>
      <w:proofErr w:type="spellStart"/>
      <w:r>
        <w:t>iiij</w:t>
      </w:r>
      <w:proofErr w:type="spellEnd"/>
      <w:r>
        <w:t>.</w:t>
      </w:r>
      <w:r>
        <w:br/>
        <w:t xml:space="preserve">In die </w:t>
      </w:r>
      <w:proofErr w:type="spellStart"/>
      <w:r>
        <w:t>vierde</w:t>
      </w:r>
      <w:proofErr w:type="spellEnd"/>
      <w:r>
        <w:t xml:space="preserve"> stad setzen sie das buch der </w:t>
      </w:r>
      <w:proofErr w:type="spellStart"/>
      <w:r>
        <w:t>konig</w:t>
      </w:r>
      <w:proofErr w:type="spellEnd"/>
      <w:r>
        <w:t xml:space="preserve"> / das </w:t>
      </w:r>
      <w:proofErr w:type="spellStart"/>
      <w:r>
        <w:t>seint</w:t>
      </w:r>
      <w:proofErr w:type="spellEnd"/>
      <w:r>
        <w:t xml:space="preserve"> / die zwey letzte </w:t>
      </w:r>
      <w:proofErr w:type="spellStart"/>
      <w:r>
        <w:t>bucher</w:t>
      </w:r>
      <w:proofErr w:type="spellEnd"/>
      <w:r>
        <w:t xml:space="preserve"> der </w:t>
      </w:r>
      <w:proofErr w:type="spellStart"/>
      <w:r>
        <w:t>konigen</w:t>
      </w:r>
      <w:proofErr w:type="spellEnd"/>
      <w:r>
        <w:t xml:space="preserve">. </w:t>
      </w:r>
    </w:p>
    <w:p w14:paraId="778AAF1C" w14:textId="77777777" w:rsidR="00031617" w:rsidRDefault="00031617" w:rsidP="00031617">
      <w:pPr>
        <w:pStyle w:val="StandardWeb"/>
      </w:pPr>
      <w:r>
        <w:t>Esaias. v.</w:t>
      </w:r>
      <w:r>
        <w:br/>
        <w:t xml:space="preserve">An das </w:t>
      </w:r>
      <w:proofErr w:type="spellStart"/>
      <w:r>
        <w:t>funffte</w:t>
      </w:r>
      <w:proofErr w:type="spellEnd"/>
      <w:r>
        <w:t xml:space="preserve"> </w:t>
      </w:r>
      <w:proofErr w:type="spellStart"/>
      <w:r>
        <w:t>glid</w:t>
      </w:r>
      <w:proofErr w:type="spellEnd"/>
      <w:r>
        <w:t xml:space="preserve"> / stellen sie </w:t>
      </w:r>
      <w:proofErr w:type="spellStart"/>
      <w:r>
        <w:t>Esaiam</w:t>
      </w:r>
      <w:proofErr w:type="spellEnd"/>
      <w:r>
        <w:t xml:space="preserve">. </w:t>
      </w:r>
    </w:p>
    <w:p w14:paraId="1E6CB2CB" w14:textId="77777777" w:rsidR="00031617" w:rsidRDefault="00031617" w:rsidP="00031617">
      <w:pPr>
        <w:pStyle w:val="StandardWeb"/>
      </w:pPr>
      <w:proofErr w:type="spellStart"/>
      <w:r>
        <w:t>Hiere</w:t>
      </w:r>
      <w:proofErr w:type="spellEnd"/>
      <w:r>
        <w:t>. vi.</w:t>
      </w:r>
      <w:r>
        <w:br/>
      </w:r>
      <w:proofErr w:type="spellStart"/>
      <w:r>
        <w:t>Hieremiam</w:t>
      </w:r>
      <w:proofErr w:type="spellEnd"/>
      <w:r>
        <w:t xml:space="preserve"> in das sechste. </w:t>
      </w:r>
    </w:p>
    <w:p w14:paraId="4B13E5B2" w14:textId="77777777" w:rsidR="00031617" w:rsidRDefault="00031617" w:rsidP="00031617">
      <w:pPr>
        <w:pStyle w:val="StandardWeb"/>
      </w:pPr>
      <w:r>
        <w:t xml:space="preserve">Ezech. </w:t>
      </w:r>
      <w:proofErr w:type="spellStart"/>
      <w:r>
        <w:t>vij</w:t>
      </w:r>
      <w:proofErr w:type="spellEnd"/>
      <w:r>
        <w:t>.</w:t>
      </w:r>
      <w:r>
        <w:br/>
        <w:t xml:space="preserve">Die </w:t>
      </w:r>
      <w:proofErr w:type="spellStart"/>
      <w:r>
        <w:t>sibende</w:t>
      </w:r>
      <w:proofErr w:type="spellEnd"/>
      <w:r>
        <w:t xml:space="preserve"> </w:t>
      </w:r>
      <w:proofErr w:type="spellStart"/>
      <w:r>
        <w:t>stadt</w:t>
      </w:r>
      <w:proofErr w:type="spellEnd"/>
      <w:r>
        <w:t xml:space="preserve"> geben sie Ezechiel. </w:t>
      </w:r>
    </w:p>
    <w:p w14:paraId="555FB03C" w14:textId="77777777" w:rsidR="00031617" w:rsidRDefault="00031617" w:rsidP="00031617">
      <w:pPr>
        <w:pStyle w:val="StandardWeb"/>
      </w:pPr>
      <w:proofErr w:type="spellStart"/>
      <w:r>
        <w:t>xij</w:t>
      </w:r>
      <w:proofErr w:type="spellEnd"/>
      <w:r>
        <w:t xml:space="preserve">. klein </w:t>
      </w:r>
      <w:proofErr w:type="spellStart"/>
      <w:r>
        <w:t>propheten</w:t>
      </w:r>
      <w:proofErr w:type="spellEnd"/>
      <w:r>
        <w:br/>
        <w:t xml:space="preserve">Und die achte </w:t>
      </w:r>
      <w:proofErr w:type="spellStart"/>
      <w:r>
        <w:t>stelh</w:t>
      </w:r>
      <w:proofErr w:type="spellEnd"/>
      <w:r>
        <w:t xml:space="preserve"> behalten die .</w:t>
      </w:r>
      <w:proofErr w:type="spellStart"/>
      <w:r>
        <w:t>xij</w:t>
      </w:r>
      <w:proofErr w:type="spellEnd"/>
      <w:r>
        <w:t xml:space="preserve">. klein </w:t>
      </w:r>
      <w:proofErr w:type="spellStart"/>
      <w:r>
        <w:t>propheten</w:t>
      </w:r>
      <w:proofErr w:type="spellEnd"/>
      <w:r>
        <w:t xml:space="preserve"> / die ein </w:t>
      </w:r>
      <w:proofErr w:type="spellStart"/>
      <w:r>
        <w:t>buchlin</w:t>
      </w:r>
      <w:proofErr w:type="spellEnd"/>
      <w:r>
        <w:t xml:space="preserve"> bey den Juden </w:t>
      </w:r>
      <w:proofErr w:type="spellStart"/>
      <w:r>
        <w:t>seint</w:t>
      </w:r>
      <w:proofErr w:type="spellEnd"/>
      <w:r>
        <w:t xml:space="preserve"> besitzen und </w:t>
      </w:r>
      <w:proofErr w:type="spellStart"/>
      <w:r>
        <w:t>inhaben</w:t>
      </w:r>
      <w:proofErr w:type="spellEnd"/>
      <w:r>
        <w:t xml:space="preserve">. </w:t>
      </w:r>
    </w:p>
    <w:p w14:paraId="52F8CE14" w14:textId="77777777" w:rsidR="00031617" w:rsidRDefault="00031617" w:rsidP="00031617">
      <w:pPr>
        <w:pStyle w:val="StandardWeb"/>
      </w:pPr>
      <w:proofErr w:type="spellStart"/>
      <w:r>
        <w:t>Disse</w:t>
      </w:r>
      <w:proofErr w:type="spellEnd"/>
      <w:r>
        <w:t xml:space="preserve"> </w:t>
      </w:r>
      <w:proofErr w:type="spellStart"/>
      <w:r>
        <w:t>bucher</w:t>
      </w:r>
      <w:proofErr w:type="spellEnd"/>
      <w:r>
        <w:t xml:space="preserve"> </w:t>
      </w:r>
      <w:proofErr w:type="spellStart"/>
      <w:r>
        <w:t>heyssen</w:t>
      </w:r>
      <w:proofErr w:type="spellEnd"/>
      <w:r>
        <w:t xml:space="preserve"> prophetische / </w:t>
      </w:r>
      <w:proofErr w:type="spellStart"/>
      <w:r>
        <w:t>ßo</w:t>
      </w:r>
      <w:proofErr w:type="spellEnd"/>
      <w:r>
        <w:t xml:space="preserve"> in </w:t>
      </w:r>
      <w:proofErr w:type="spellStart"/>
      <w:r>
        <w:t>diesser</w:t>
      </w:r>
      <w:proofErr w:type="spellEnd"/>
      <w:r>
        <w:t xml:space="preserve"> andere </w:t>
      </w:r>
      <w:proofErr w:type="spellStart"/>
      <w:r>
        <w:t>ordenung</w:t>
      </w:r>
      <w:proofErr w:type="spellEnd"/>
      <w:r>
        <w:t xml:space="preserve"> begriffen. </w:t>
      </w:r>
    </w:p>
    <w:p w14:paraId="2E06BEC4" w14:textId="77777777" w:rsidR="00031617" w:rsidRDefault="00031617" w:rsidP="00031617">
      <w:pPr>
        <w:pStyle w:val="StandardWeb"/>
      </w:pPr>
      <w:proofErr w:type="spellStart"/>
      <w:r>
        <w:t>Driet</w:t>
      </w:r>
      <w:proofErr w:type="spellEnd"/>
      <w:r>
        <w:t xml:space="preserve"> </w:t>
      </w:r>
      <w:proofErr w:type="spellStart"/>
      <w:r>
        <w:t>ordnung</w:t>
      </w:r>
      <w:proofErr w:type="spellEnd"/>
      <w:r>
        <w:t xml:space="preserve"> </w:t>
      </w:r>
      <w:proofErr w:type="spellStart"/>
      <w:r>
        <w:t>gotlicher</w:t>
      </w:r>
      <w:proofErr w:type="spellEnd"/>
      <w:r>
        <w:t xml:space="preserve"> </w:t>
      </w:r>
      <w:proofErr w:type="spellStart"/>
      <w:r>
        <w:t>bucher</w:t>
      </w:r>
      <w:proofErr w:type="spellEnd"/>
      <w:r>
        <w:t xml:space="preserve">. </w:t>
      </w:r>
    </w:p>
    <w:p w14:paraId="53D13573" w14:textId="77777777" w:rsidR="00031617" w:rsidRDefault="00031617" w:rsidP="00031617">
      <w:pPr>
        <w:pStyle w:val="StandardWeb"/>
      </w:pPr>
      <w:r>
        <w:t xml:space="preserve">Die </w:t>
      </w:r>
      <w:proofErr w:type="spellStart"/>
      <w:r>
        <w:t>driet</w:t>
      </w:r>
      <w:proofErr w:type="spellEnd"/>
      <w:r>
        <w:t xml:space="preserve"> </w:t>
      </w:r>
      <w:proofErr w:type="spellStart"/>
      <w:r>
        <w:t>ordenung</w:t>
      </w:r>
      <w:proofErr w:type="spellEnd"/>
      <w:r>
        <w:t xml:space="preserve"> </w:t>
      </w:r>
      <w:proofErr w:type="spellStart"/>
      <w:r>
        <w:t>begreuffet</w:t>
      </w:r>
      <w:proofErr w:type="spellEnd"/>
      <w:r>
        <w:t xml:space="preserve"> </w:t>
      </w:r>
      <w:proofErr w:type="spellStart"/>
      <w:r>
        <w:t>bucher</w:t>
      </w:r>
      <w:proofErr w:type="spellEnd"/>
      <w:r>
        <w:t xml:space="preserve"> / der </w:t>
      </w:r>
      <w:proofErr w:type="spellStart"/>
      <w:r>
        <w:t>yene</w:t>
      </w:r>
      <w:proofErr w:type="spellEnd"/>
      <w:r>
        <w:t xml:space="preserve"> / </w:t>
      </w:r>
      <w:proofErr w:type="spellStart"/>
      <w:r>
        <w:t>ßo</w:t>
      </w:r>
      <w:proofErr w:type="spellEnd"/>
      <w:r>
        <w:t xml:space="preserve"> die Juden </w:t>
      </w:r>
      <w:proofErr w:type="spellStart"/>
      <w:r>
        <w:t>heylig</w:t>
      </w:r>
      <w:proofErr w:type="spellEnd"/>
      <w:r>
        <w:t xml:space="preserve"> </w:t>
      </w:r>
      <w:proofErr w:type="spellStart"/>
      <w:r>
        <w:t>schreyber</w:t>
      </w:r>
      <w:proofErr w:type="spellEnd"/>
      <w:r>
        <w:t xml:space="preserve"> / </w:t>
      </w:r>
      <w:proofErr w:type="spellStart"/>
      <w:r>
        <w:t>odder</w:t>
      </w:r>
      <w:proofErr w:type="spellEnd"/>
      <w:r>
        <w:t xml:space="preserve"> </w:t>
      </w:r>
      <w:proofErr w:type="spellStart"/>
      <w:r>
        <w:t>heylige</w:t>
      </w:r>
      <w:proofErr w:type="spellEnd"/>
      <w:r>
        <w:t xml:space="preserve"> leerer </w:t>
      </w:r>
      <w:proofErr w:type="spellStart"/>
      <w:r>
        <w:t>genant</w:t>
      </w:r>
      <w:proofErr w:type="spellEnd"/>
      <w:r>
        <w:t xml:space="preserve"> haben / wie </w:t>
      </w:r>
      <w:proofErr w:type="spellStart"/>
      <w:r>
        <w:t>wol</w:t>
      </w:r>
      <w:proofErr w:type="spellEnd"/>
      <w:r>
        <w:t xml:space="preserve"> sie </w:t>
      </w:r>
      <w:proofErr w:type="spellStart"/>
      <w:r>
        <w:t>etzliche</w:t>
      </w:r>
      <w:proofErr w:type="spellEnd"/>
      <w:r>
        <w:t xml:space="preserve"> </w:t>
      </w:r>
      <w:proofErr w:type="spellStart"/>
      <w:r>
        <w:t>lerern</w:t>
      </w:r>
      <w:proofErr w:type="spellEnd"/>
      <w:r>
        <w:t xml:space="preserve"> / </w:t>
      </w:r>
      <w:proofErr w:type="spellStart"/>
      <w:r>
        <w:t>auß</w:t>
      </w:r>
      <w:proofErr w:type="spellEnd"/>
      <w:r>
        <w:t xml:space="preserve"> den selben / als David / </w:t>
      </w:r>
      <w:proofErr w:type="spellStart"/>
      <w:r>
        <w:t>Moyse</w:t>
      </w:r>
      <w:proofErr w:type="spellEnd"/>
      <w:r>
        <w:t xml:space="preserve"> vergleichen. </w:t>
      </w:r>
    </w:p>
    <w:p w14:paraId="1BFC6B39" w14:textId="77777777" w:rsidR="00031617" w:rsidRDefault="00031617" w:rsidP="00031617">
      <w:pPr>
        <w:pStyle w:val="StandardWeb"/>
      </w:pPr>
      <w:r>
        <w:t>Job .i. David .</w:t>
      </w:r>
      <w:proofErr w:type="spellStart"/>
      <w:r>
        <w:t>ij</w:t>
      </w:r>
      <w:proofErr w:type="spellEnd"/>
      <w:r>
        <w:t>.</w:t>
      </w:r>
      <w:r>
        <w:br/>
        <w:t xml:space="preserve">In </w:t>
      </w:r>
      <w:proofErr w:type="spellStart"/>
      <w:r>
        <w:t>disser</w:t>
      </w:r>
      <w:proofErr w:type="spellEnd"/>
      <w:r>
        <w:t xml:space="preserve"> </w:t>
      </w:r>
      <w:proofErr w:type="spellStart"/>
      <w:r>
        <w:t>ordnung</w:t>
      </w:r>
      <w:proofErr w:type="spellEnd"/>
      <w:r>
        <w:t xml:space="preserve"> stehet das buch Job </w:t>
      </w:r>
      <w:proofErr w:type="spellStart"/>
      <w:r>
        <w:t>zufodderst</w:t>
      </w:r>
      <w:proofErr w:type="spellEnd"/>
      <w:r>
        <w:t xml:space="preserve">. </w:t>
      </w:r>
      <w:r>
        <w:br/>
        <w:t xml:space="preserve">Darnach David / den sie mit einem </w:t>
      </w:r>
      <w:proofErr w:type="spellStart"/>
      <w:r>
        <w:t>psalmen</w:t>
      </w:r>
      <w:proofErr w:type="spellEnd"/>
      <w:r>
        <w:t xml:space="preserve"> buch </w:t>
      </w:r>
      <w:proofErr w:type="spellStart"/>
      <w:r>
        <w:t>beschliessenn</w:t>
      </w:r>
      <w:proofErr w:type="spellEnd"/>
      <w:r>
        <w:t xml:space="preserve">. Do auch </w:t>
      </w:r>
      <w:proofErr w:type="spellStart"/>
      <w:r>
        <w:t>zumercken</w:t>
      </w:r>
      <w:proofErr w:type="spellEnd"/>
      <w:r>
        <w:t xml:space="preserve"> ist / das die </w:t>
      </w:r>
      <w:proofErr w:type="spellStart"/>
      <w:r>
        <w:t>psalmen</w:t>
      </w:r>
      <w:proofErr w:type="spellEnd"/>
      <w:r>
        <w:t xml:space="preserve"> der </w:t>
      </w:r>
      <w:proofErr w:type="spellStart"/>
      <w:r>
        <w:t>yenen</w:t>
      </w:r>
      <w:proofErr w:type="spellEnd"/>
      <w:r>
        <w:t xml:space="preserve"> </w:t>
      </w:r>
      <w:proofErr w:type="spellStart"/>
      <w:r>
        <w:t>seint</w:t>
      </w:r>
      <w:proofErr w:type="spellEnd"/>
      <w:r>
        <w:t xml:space="preserve"> / der </w:t>
      </w:r>
      <w:proofErr w:type="spellStart"/>
      <w:r>
        <w:t>titel</w:t>
      </w:r>
      <w:proofErr w:type="spellEnd"/>
      <w:r>
        <w:t xml:space="preserve"> sie haben / welcher aber an </w:t>
      </w:r>
      <w:proofErr w:type="spellStart"/>
      <w:r>
        <w:t>uberschrifft</w:t>
      </w:r>
      <w:proofErr w:type="spellEnd"/>
      <w:r>
        <w:t xml:space="preserve"> ist / der selbige </w:t>
      </w:r>
      <w:proofErr w:type="spellStart"/>
      <w:r>
        <w:t>gehort</w:t>
      </w:r>
      <w:proofErr w:type="spellEnd"/>
      <w:r>
        <w:t xml:space="preserve"> zu denn </w:t>
      </w:r>
      <w:proofErr w:type="spellStart"/>
      <w:r>
        <w:t>schreybern</w:t>
      </w:r>
      <w:proofErr w:type="spellEnd"/>
      <w:r>
        <w:t xml:space="preserve"> </w:t>
      </w:r>
      <w:proofErr w:type="spellStart"/>
      <w:r>
        <w:t>odder</w:t>
      </w:r>
      <w:proofErr w:type="spellEnd"/>
      <w:r>
        <w:t xml:space="preserve"> </w:t>
      </w:r>
      <w:proofErr w:type="spellStart"/>
      <w:r>
        <w:t>meystern</w:t>
      </w:r>
      <w:proofErr w:type="spellEnd"/>
      <w:r>
        <w:t xml:space="preserve"> / die sich </w:t>
      </w:r>
      <w:proofErr w:type="spellStart"/>
      <w:r>
        <w:t>uber</w:t>
      </w:r>
      <w:proofErr w:type="spellEnd"/>
      <w:r>
        <w:t xml:space="preserve"> </w:t>
      </w:r>
      <w:proofErr w:type="spellStart"/>
      <w:r>
        <w:t>negest</w:t>
      </w:r>
      <w:proofErr w:type="spellEnd"/>
      <w:r>
        <w:t xml:space="preserve"> vorgehenden </w:t>
      </w:r>
      <w:proofErr w:type="spellStart"/>
      <w:r>
        <w:t>psalmen</w:t>
      </w:r>
      <w:proofErr w:type="spellEnd"/>
      <w:r>
        <w:t xml:space="preserve"> geschrieben. Ich </w:t>
      </w:r>
      <w:proofErr w:type="spellStart"/>
      <w:r>
        <w:t>weyß</w:t>
      </w:r>
      <w:proofErr w:type="spellEnd"/>
      <w:r>
        <w:t xml:space="preserve"> </w:t>
      </w:r>
      <w:proofErr w:type="spellStart"/>
      <w:r>
        <w:t>wol</w:t>
      </w:r>
      <w:proofErr w:type="spellEnd"/>
      <w:r>
        <w:t xml:space="preserve"> / das Augustinus in der </w:t>
      </w:r>
      <w:proofErr w:type="spellStart"/>
      <w:r>
        <w:t>zalh</w:t>
      </w:r>
      <w:proofErr w:type="spellEnd"/>
      <w:r>
        <w:t xml:space="preserve"> </w:t>
      </w:r>
      <w:proofErr w:type="spellStart"/>
      <w:r>
        <w:t>disser</w:t>
      </w:r>
      <w:proofErr w:type="spellEnd"/>
      <w:r>
        <w:t xml:space="preserve"> </w:t>
      </w:r>
      <w:proofErr w:type="spellStart"/>
      <w:r>
        <w:t>bucher</w:t>
      </w:r>
      <w:proofErr w:type="spellEnd"/>
      <w:r>
        <w:t xml:space="preserve"> </w:t>
      </w:r>
      <w:proofErr w:type="spellStart"/>
      <w:r>
        <w:t>vil</w:t>
      </w:r>
      <w:proofErr w:type="spellEnd"/>
      <w:r>
        <w:t xml:space="preserve"> anders redet / </w:t>
      </w:r>
      <w:proofErr w:type="spellStart"/>
      <w:r>
        <w:t>dan</w:t>
      </w:r>
      <w:proofErr w:type="spellEnd"/>
      <w:r>
        <w:t xml:space="preserve"> Hieronymus. Ich </w:t>
      </w:r>
      <w:proofErr w:type="spellStart"/>
      <w:r>
        <w:t>weyß</w:t>
      </w:r>
      <w:proofErr w:type="spellEnd"/>
      <w:r>
        <w:t xml:space="preserve"> auch / das er andere </w:t>
      </w:r>
      <w:proofErr w:type="spellStart"/>
      <w:r>
        <w:t>meynung</w:t>
      </w:r>
      <w:proofErr w:type="spellEnd"/>
      <w:r>
        <w:t xml:space="preserve"> hat / von den </w:t>
      </w:r>
      <w:proofErr w:type="spellStart"/>
      <w:r>
        <w:t>psalmen</w:t>
      </w:r>
      <w:proofErr w:type="spellEnd"/>
      <w:r>
        <w:t xml:space="preserve"> / aber </w:t>
      </w:r>
      <w:proofErr w:type="spellStart"/>
      <w:r>
        <w:t>yhr</w:t>
      </w:r>
      <w:proofErr w:type="spellEnd"/>
      <w:r>
        <w:t xml:space="preserve"> </w:t>
      </w:r>
      <w:proofErr w:type="spellStart"/>
      <w:r>
        <w:t>sollent</w:t>
      </w:r>
      <w:proofErr w:type="spellEnd"/>
      <w:r>
        <w:t xml:space="preserve"> wissen / das Hieronymus in </w:t>
      </w:r>
      <w:proofErr w:type="spellStart"/>
      <w:r>
        <w:t>dissem</w:t>
      </w:r>
      <w:proofErr w:type="spellEnd"/>
      <w:r>
        <w:t xml:space="preserve"> </w:t>
      </w:r>
      <w:proofErr w:type="spellStart"/>
      <w:r>
        <w:t>vahl</w:t>
      </w:r>
      <w:proofErr w:type="spellEnd"/>
      <w:r>
        <w:t xml:space="preserve"> / </w:t>
      </w:r>
      <w:proofErr w:type="spellStart"/>
      <w:r>
        <w:t>Augustino</w:t>
      </w:r>
      <w:proofErr w:type="spellEnd"/>
      <w:r>
        <w:t xml:space="preserve"> </w:t>
      </w:r>
      <w:proofErr w:type="spellStart"/>
      <w:r>
        <w:t>weyd</w:t>
      </w:r>
      <w:proofErr w:type="spellEnd"/>
      <w:r>
        <w:t xml:space="preserve"> </w:t>
      </w:r>
      <w:proofErr w:type="spellStart"/>
      <w:r>
        <w:t>uberleit</w:t>
      </w:r>
      <w:proofErr w:type="spellEnd"/>
      <w:r>
        <w:t xml:space="preserve"> / und grosser </w:t>
      </w:r>
      <w:proofErr w:type="spellStart"/>
      <w:r>
        <w:t>zuachten</w:t>
      </w:r>
      <w:proofErr w:type="spellEnd"/>
      <w:r>
        <w:t xml:space="preserve"> / und </w:t>
      </w:r>
      <w:proofErr w:type="spellStart"/>
      <w:r>
        <w:t>Hieronymo</w:t>
      </w:r>
      <w:proofErr w:type="spellEnd"/>
      <w:r>
        <w:t xml:space="preserve"> auch </w:t>
      </w:r>
      <w:proofErr w:type="spellStart"/>
      <w:r>
        <w:t>nachtzufolgen</w:t>
      </w:r>
      <w:proofErr w:type="spellEnd"/>
      <w:r>
        <w:t xml:space="preserve"> ist. </w:t>
      </w:r>
    </w:p>
    <w:p w14:paraId="3DAA3982" w14:textId="77777777" w:rsidR="00031617" w:rsidRDefault="00031617" w:rsidP="00031617">
      <w:pPr>
        <w:pStyle w:val="StandardWeb"/>
      </w:pPr>
      <w:r>
        <w:t xml:space="preserve">Es ist auch </w:t>
      </w:r>
      <w:proofErr w:type="spellStart"/>
      <w:r>
        <w:t>ßo</w:t>
      </w:r>
      <w:proofErr w:type="spellEnd"/>
      <w:r>
        <w:t xml:space="preserve"> offenbar / das der </w:t>
      </w:r>
      <w:proofErr w:type="spellStart"/>
      <w:r>
        <w:t>heylig</w:t>
      </w:r>
      <w:proofErr w:type="spellEnd"/>
      <w:r>
        <w:t xml:space="preserve"> Augustin </w:t>
      </w:r>
      <w:proofErr w:type="spellStart"/>
      <w:r>
        <w:t>geyrret</w:t>
      </w:r>
      <w:proofErr w:type="spellEnd"/>
      <w:r>
        <w:t xml:space="preserve"> / das einer </w:t>
      </w:r>
      <w:proofErr w:type="spellStart"/>
      <w:r>
        <w:t>greuffen</w:t>
      </w:r>
      <w:proofErr w:type="spellEnd"/>
      <w:r>
        <w:t xml:space="preserve"> </w:t>
      </w:r>
      <w:proofErr w:type="spellStart"/>
      <w:r>
        <w:t>kondt</w:t>
      </w:r>
      <w:proofErr w:type="spellEnd"/>
      <w:r>
        <w:t xml:space="preserve"> / und wir </w:t>
      </w:r>
      <w:proofErr w:type="spellStart"/>
      <w:r>
        <w:t>mugen</w:t>
      </w:r>
      <w:proofErr w:type="spellEnd"/>
      <w:r>
        <w:t xml:space="preserve"> </w:t>
      </w:r>
      <w:proofErr w:type="spellStart"/>
      <w:r>
        <w:t>yhe</w:t>
      </w:r>
      <w:proofErr w:type="spellEnd"/>
      <w:r>
        <w:t xml:space="preserve"> </w:t>
      </w:r>
      <w:proofErr w:type="spellStart"/>
      <w:r>
        <w:t>nit</w:t>
      </w:r>
      <w:proofErr w:type="spellEnd"/>
      <w:r>
        <w:t xml:space="preserve"> leugnen / das er </w:t>
      </w:r>
      <w:proofErr w:type="spellStart"/>
      <w:r>
        <w:t>geyrret</w:t>
      </w:r>
      <w:proofErr w:type="spellEnd"/>
      <w:r>
        <w:t xml:space="preserve">. </w:t>
      </w:r>
    </w:p>
    <w:p w14:paraId="466CF4DC" w14:textId="77777777" w:rsidR="00031617" w:rsidRDefault="00031617" w:rsidP="00031617">
      <w:pPr>
        <w:pStyle w:val="StandardWeb"/>
      </w:pPr>
      <w:r>
        <w:t xml:space="preserve">In </w:t>
      </w:r>
      <w:proofErr w:type="spellStart"/>
      <w:r>
        <w:t>ytzt</w:t>
      </w:r>
      <w:proofErr w:type="spellEnd"/>
      <w:r>
        <w:t xml:space="preserve"> </w:t>
      </w:r>
      <w:proofErr w:type="spellStart"/>
      <w:r>
        <w:t>obangetzeygter</w:t>
      </w:r>
      <w:proofErr w:type="spellEnd"/>
      <w:r>
        <w:t xml:space="preserve"> </w:t>
      </w:r>
      <w:proofErr w:type="spellStart"/>
      <w:r>
        <w:t>ordnung</w:t>
      </w:r>
      <w:proofErr w:type="spellEnd"/>
      <w:r>
        <w:t xml:space="preserve"> haben drey </w:t>
      </w:r>
      <w:proofErr w:type="spellStart"/>
      <w:r>
        <w:t>bucher</w:t>
      </w:r>
      <w:proofErr w:type="spellEnd"/>
      <w:r>
        <w:t xml:space="preserve"> Salomonis. </w:t>
      </w:r>
    </w:p>
    <w:p w14:paraId="5CFA8472" w14:textId="77777777" w:rsidR="00031617" w:rsidRDefault="00031617" w:rsidP="00031617">
      <w:pPr>
        <w:pStyle w:val="StandardWeb"/>
      </w:pPr>
      <w:proofErr w:type="spellStart"/>
      <w:r>
        <w:t>Proverbia</w:t>
      </w:r>
      <w:proofErr w:type="spellEnd"/>
      <w:r>
        <w:t xml:space="preserve"> .</w:t>
      </w:r>
      <w:proofErr w:type="spellStart"/>
      <w:r>
        <w:t>iij</w:t>
      </w:r>
      <w:proofErr w:type="spellEnd"/>
      <w:r>
        <w:t>.</w:t>
      </w:r>
      <w:r>
        <w:br/>
        <w:t xml:space="preserve">Die </w:t>
      </w:r>
      <w:proofErr w:type="spellStart"/>
      <w:r>
        <w:t>driet</w:t>
      </w:r>
      <w:proofErr w:type="spellEnd"/>
      <w:r>
        <w:t xml:space="preserve"> </w:t>
      </w:r>
      <w:proofErr w:type="spellStart"/>
      <w:r>
        <w:t>stelh</w:t>
      </w:r>
      <w:proofErr w:type="spellEnd"/>
      <w:r>
        <w:t xml:space="preserve"> / nemlich </w:t>
      </w:r>
      <w:proofErr w:type="spellStart"/>
      <w:r>
        <w:t>proverbiorum</w:t>
      </w:r>
      <w:proofErr w:type="spellEnd"/>
      <w:r>
        <w:t xml:space="preserve"> aber </w:t>
      </w:r>
      <w:proofErr w:type="spellStart"/>
      <w:r>
        <w:t>Beyspilen</w:t>
      </w:r>
      <w:proofErr w:type="spellEnd"/>
      <w:r>
        <w:t xml:space="preserve"> </w:t>
      </w:r>
      <w:proofErr w:type="spellStart"/>
      <w:r>
        <w:t>odder</w:t>
      </w:r>
      <w:proofErr w:type="spellEnd"/>
      <w:r>
        <w:t xml:space="preserve"> </w:t>
      </w:r>
      <w:proofErr w:type="spellStart"/>
      <w:r>
        <w:t>gemeyner</w:t>
      </w:r>
      <w:proofErr w:type="spellEnd"/>
      <w:r>
        <w:t xml:space="preserve"> reden. </w:t>
      </w:r>
    </w:p>
    <w:p w14:paraId="11B7F22B" w14:textId="77777777" w:rsidR="00031617" w:rsidRDefault="00031617" w:rsidP="00031617">
      <w:pPr>
        <w:pStyle w:val="StandardWeb"/>
      </w:pPr>
      <w:proofErr w:type="spellStart"/>
      <w:r>
        <w:t>Eccle</w:t>
      </w:r>
      <w:proofErr w:type="spellEnd"/>
      <w:r>
        <w:t xml:space="preserve"> .</w:t>
      </w:r>
      <w:proofErr w:type="spellStart"/>
      <w:r>
        <w:t>iiij</w:t>
      </w:r>
      <w:proofErr w:type="spellEnd"/>
      <w:r>
        <w:t>.</w:t>
      </w:r>
      <w:r>
        <w:br/>
        <w:t xml:space="preserve">Zu dem </w:t>
      </w:r>
      <w:proofErr w:type="spellStart"/>
      <w:r>
        <w:t>vierdten</w:t>
      </w:r>
      <w:proofErr w:type="spellEnd"/>
      <w:r>
        <w:t xml:space="preserve"> / das buch Ecclesiastes. </w:t>
      </w:r>
    </w:p>
    <w:p w14:paraId="58D20C8C" w14:textId="77777777" w:rsidR="00031617" w:rsidRDefault="00031617" w:rsidP="00031617">
      <w:pPr>
        <w:pStyle w:val="StandardWeb"/>
      </w:pPr>
      <w:proofErr w:type="spellStart"/>
      <w:r>
        <w:t>Canti</w:t>
      </w:r>
      <w:proofErr w:type="spellEnd"/>
      <w:r>
        <w:t xml:space="preserve"> .v.</w:t>
      </w:r>
      <w:r>
        <w:br/>
        <w:t xml:space="preserve">Zu dem </w:t>
      </w:r>
      <w:proofErr w:type="spellStart"/>
      <w:r>
        <w:t>funfften</w:t>
      </w:r>
      <w:proofErr w:type="spellEnd"/>
      <w:r>
        <w:t xml:space="preserve"> / das buch Canticum </w:t>
      </w:r>
      <w:proofErr w:type="spellStart"/>
      <w:r>
        <w:t>canticorum</w:t>
      </w:r>
      <w:proofErr w:type="spellEnd"/>
      <w:r>
        <w:t xml:space="preserve">. </w:t>
      </w:r>
    </w:p>
    <w:p w14:paraId="0D384828" w14:textId="77777777" w:rsidR="00031617" w:rsidRDefault="00031617" w:rsidP="00031617">
      <w:pPr>
        <w:pStyle w:val="StandardWeb"/>
      </w:pPr>
      <w:r>
        <w:t>Daniel .vi.</w:t>
      </w:r>
      <w:r>
        <w:br/>
        <w:t xml:space="preserve">Zu dem Sechsten Daniel. </w:t>
      </w:r>
    </w:p>
    <w:p w14:paraId="4334CC38" w14:textId="77777777" w:rsidR="00031617" w:rsidRDefault="00031617" w:rsidP="00031617">
      <w:pPr>
        <w:pStyle w:val="StandardWeb"/>
      </w:pPr>
      <w:r>
        <w:t>Para .</w:t>
      </w:r>
      <w:proofErr w:type="spellStart"/>
      <w:r>
        <w:t>vij</w:t>
      </w:r>
      <w:proofErr w:type="spellEnd"/>
      <w:r>
        <w:t>.</w:t>
      </w:r>
      <w:r>
        <w:br/>
        <w:t xml:space="preserve">Zu dem </w:t>
      </w:r>
      <w:proofErr w:type="spellStart"/>
      <w:r>
        <w:t>sibenden</w:t>
      </w:r>
      <w:proofErr w:type="spellEnd"/>
      <w:r>
        <w:t xml:space="preserve"> Paralipomenon. </w:t>
      </w:r>
    </w:p>
    <w:p w14:paraId="5B8B6831" w14:textId="77777777" w:rsidR="00031617" w:rsidRDefault="00031617" w:rsidP="00031617">
      <w:pPr>
        <w:pStyle w:val="StandardWeb"/>
      </w:pPr>
      <w:r>
        <w:t xml:space="preserve">Esdras </w:t>
      </w:r>
      <w:proofErr w:type="spellStart"/>
      <w:r>
        <w:t>viij</w:t>
      </w:r>
      <w:proofErr w:type="spellEnd"/>
      <w:r>
        <w:t>.</w:t>
      </w:r>
      <w:r>
        <w:br/>
        <w:t xml:space="preserve">Die achte </w:t>
      </w:r>
      <w:proofErr w:type="spellStart"/>
      <w:r>
        <w:t>stadt</w:t>
      </w:r>
      <w:proofErr w:type="spellEnd"/>
      <w:r>
        <w:t xml:space="preserve"> </w:t>
      </w:r>
      <w:proofErr w:type="spellStart"/>
      <w:r>
        <w:t>behelt</w:t>
      </w:r>
      <w:proofErr w:type="spellEnd"/>
      <w:r>
        <w:t xml:space="preserve"> Esdras / nemlich </w:t>
      </w:r>
      <w:proofErr w:type="spellStart"/>
      <w:r>
        <w:t>seinn</w:t>
      </w:r>
      <w:proofErr w:type="spellEnd"/>
      <w:r>
        <w:t xml:space="preserve"> zwey erste </w:t>
      </w:r>
      <w:proofErr w:type="spellStart"/>
      <w:r>
        <w:t>buchlin</w:t>
      </w:r>
      <w:proofErr w:type="spellEnd"/>
      <w:r>
        <w:t xml:space="preserve">. </w:t>
      </w:r>
    </w:p>
    <w:p w14:paraId="0E291691" w14:textId="77777777" w:rsidR="00031617" w:rsidRDefault="00031617" w:rsidP="00031617">
      <w:pPr>
        <w:pStyle w:val="StandardWeb"/>
      </w:pPr>
      <w:r>
        <w:t>Hester .ix.</w:t>
      </w:r>
      <w:r>
        <w:br/>
        <w:t xml:space="preserve">An </w:t>
      </w:r>
      <w:proofErr w:type="spellStart"/>
      <w:r>
        <w:t>newndter</w:t>
      </w:r>
      <w:proofErr w:type="spellEnd"/>
      <w:r>
        <w:t xml:space="preserve"> </w:t>
      </w:r>
      <w:proofErr w:type="spellStart"/>
      <w:r>
        <w:t>stelh</w:t>
      </w:r>
      <w:proofErr w:type="spellEnd"/>
      <w:r>
        <w:t xml:space="preserve"> stehet Hester. </w:t>
      </w:r>
    </w:p>
    <w:p w14:paraId="59536854" w14:textId="77777777" w:rsidR="00031617" w:rsidRDefault="00031617" w:rsidP="00031617">
      <w:pPr>
        <w:pStyle w:val="StandardWeb"/>
      </w:pPr>
      <w:r>
        <w:t xml:space="preserve">Summa d’ </w:t>
      </w:r>
      <w:proofErr w:type="spellStart"/>
      <w:r>
        <w:t>bucher</w:t>
      </w:r>
      <w:proofErr w:type="spellEnd"/>
      <w:r>
        <w:t>.</w:t>
      </w:r>
      <w:r>
        <w:br/>
      </w:r>
      <w:proofErr w:type="spellStart"/>
      <w:r>
        <w:t>Unn</w:t>
      </w:r>
      <w:proofErr w:type="spellEnd"/>
      <w:r>
        <w:t xml:space="preserve"> also </w:t>
      </w:r>
      <w:proofErr w:type="spellStart"/>
      <w:r>
        <w:t>zelen</w:t>
      </w:r>
      <w:proofErr w:type="spellEnd"/>
      <w:r>
        <w:t xml:space="preserve"> sie </w:t>
      </w:r>
      <w:proofErr w:type="spellStart"/>
      <w:r>
        <w:t>nti</w:t>
      </w:r>
      <w:proofErr w:type="spellEnd"/>
      <w:r>
        <w:t xml:space="preserve"> mehr / </w:t>
      </w:r>
      <w:proofErr w:type="spellStart"/>
      <w:r>
        <w:t>dan</w:t>
      </w:r>
      <w:proofErr w:type="spellEnd"/>
      <w:r>
        <w:t xml:space="preserve"> .</w:t>
      </w:r>
      <w:proofErr w:type="spellStart"/>
      <w:r>
        <w:t>xxij</w:t>
      </w:r>
      <w:proofErr w:type="spellEnd"/>
      <w:r>
        <w:t xml:space="preserve">. </w:t>
      </w:r>
      <w:proofErr w:type="spellStart"/>
      <w:r>
        <w:t>bucher</w:t>
      </w:r>
      <w:proofErr w:type="spellEnd"/>
      <w:r>
        <w:t xml:space="preserve"> des alten </w:t>
      </w:r>
      <w:proofErr w:type="spellStart"/>
      <w:r>
        <w:t>gesetzes</w:t>
      </w:r>
      <w:proofErr w:type="spellEnd"/>
      <w:r>
        <w:t xml:space="preserve"> / aber </w:t>
      </w:r>
      <w:proofErr w:type="spellStart"/>
      <w:r>
        <w:t>auff</w:t>
      </w:r>
      <w:proofErr w:type="spellEnd"/>
      <w:r>
        <w:t xml:space="preserve"> das allermeinst .</w:t>
      </w:r>
      <w:proofErr w:type="spellStart"/>
      <w:r>
        <w:t>xxiiij</w:t>
      </w:r>
      <w:proofErr w:type="spellEnd"/>
      <w:r>
        <w:t xml:space="preserve">. so man die </w:t>
      </w:r>
      <w:proofErr w:type="spellStart"/>
      <w:r>
        <w:t>bucher</w:t>
      </w:r>
      <w:proofErr w:type="spellEnd"/>
      <w:r>
        <w:t xml:space="preserve"> Ruth / </w:t>
      </w:r>
      <w:proofErr w:type="spellStart"/>
      <w:r>
        <w:t>unn</w:t>
      </w:r>
      <w:proofErr w:type="spellEnd"/>
      <w:r>
        <w:t xml:space="preserve"> d’ </w:t>
      </w:r>
      <w:proofErr w:type="spellStart"/>
      <w:r>
        <w:t>Drehem</w:t>
      </w:r>
      <w:proofErr w:type="spellEnd"/>
      <w:r>
        <w:t xml:space="preserve"> </w:t>
      </w:r>
      <w:proofErr w:type="spellStart"/>
      <w:r>
        <w:t>Jeremie</w:t>
      </w:r>
      <w:proofErr w:type="spellEnd"/>
      <w:r>
        <w:t xml:space="preserve"> sonderlich </w:t>
      </w:r>
      <w:proofErr w:type="spellStart"/>
      <w:r>
        <w:t>abtzelen</w:t>
      </w:r>
      <w:proofErr w:type="spellEnd"/>
      <w:r>
        <w:t xml:space="preserve"> </w:t>
      </w:r>
      <w:proofErr w:type="spellStart"/>
      <w:r>
        <w:t>wil</w:t>
      </w:r>
      <w:proofErr w:type="spellEnd"/>
      <w:r>
        <w:t xml:space="preserve"> </w:t>
      </w:r>
    </w:p>
    <w:p w14:paraId="6FD64C6F" w14:textId="77777777" w:rsidR="00031617" w:rsidRDefault="00031617" w:rsidP="00031617">
      <w:pPr>
        <w:pStyle w:val="StandardWeb"/>
      </w:pPr>
      <w:r>
        <w:t xml:space="preserve">Alle </w:t>
      </w:r>
      <w:proofErr w:type="spellStart"/>
      <w:r>
        <w:t>bucher</w:t>
      </w:r>
      <w:proofErr w:type="spellEnd"/>
      <w:r>
        <w:t xml:space="preserve"> / die </w:t>
      </w:r>
      <w:proofErr w:type="spellStart"/>
      <w:r>
        <w:t>unßer</w:t>
      </w:r>
      <w:proofErr w:type="spellEnd"/>
      <w:r>
        <w:t xml:space="preserve"> </w:t>
      </w:r>
      <w:proofErr w:type="spellStart"/>
      <w:r>
        <w:t>bucher</w:t>
      </w:r>
      <w:proofErr w:type="spellEnd"/>
      <w:r>
        <w:t xml:space="preserve"> dem alten </w:t>
      </w:r>
      <w:proofErr w:type="spellStart"/>
      <w:r>
        <w:t>gesetz</w:t>
      </w:r>
      <w:proofErr w:type="spellEnd"/>
      <w:r>
        <w:t xml:space="preserve"> </w:t>
      </w:r>
      <w:proofErr w:type="spellStart"/>
      <w:r>
        <w:t>zuschreyben</w:t>
      </w:r>
      <w:proofErr w:type="spellEnd"/>
      <w:r>
        <w:t xml:space="preserve"> / und </w:t>
      </w:r>
      <w:proofErr w:type="spellStart"/>
      <w:r>
        <w:t>seint</w:t>
      </w:r>
      <w:proofErr w:type="spellEnd"/>
      <w:r>
        <w:t xml:space="preserve"> nicht in </w:t>
      </w:r>
      <w:proofErr w:type="spellStart"/>
      <w:r>
        <w:t>obgemelten</w:t>
      </w:r>
      <w:proofErr w:type="spellEnd"/>
      <w:r>
        <w:t xml:space="preserve"> </w:t>
      </w:r>
      <w:proofErr w:type="spellStart"/>
      <w:r>
        <w:t>ordenungen</w:t>
      </w:r>
      <w:proofErr w:type="spellEnd"/>
      <w:r>
        <w:t xml:space="preserve"> begriffen / die </w:t>
      </w:r>
      <w:proofErr w:type="spellStart"/>
      <w:r>
        <w:t>seint</w:t>
      </w:r>
      <w:proofErr w:type="spellEnd"/>
      <w:r>
        <w:t xml:space="preserve"> / </w:t>
      </w:r>
      <w:proofErr w:type="spellStart"/>
      <w:r>
        <w:t>nit</w:t>
      </w:r>
      <w:proofErr w:type="spellEnd"/>
      <w:r>
        <w:t xml:space="preserve"> von allen </w:t>
      </w:r>
      <w:proofErr w:type="spellStart"/>
      <w:r>
        <w:t>gleubigen</w:t>
      </w:r>
      <w:proofErr w:type="spellEnd"/>
      <w:r>
        <w:t xml:space="preserve"> angenommen / und </w:t>
      </w:r>
      <w:proofErr w:type="spellStart"/>
      <w:r>
        <w:t>fur</w:t>
      </w:r>
      <w:proofErr w:type="spellEnd"/>
      <w:r>
        <w:t xml:space="preserve"> </w:t>
      </w:r>
      <w:proofErr w:type="spellStart"/>
      <w:r>
        <w:t>Gotliche</w:t>
      </w:r>
      <w:proofErr w:type="spellEnd"/>
      <w:r>
        <w:t xml:space="preserve"> </w:t>
      </w:r>
      <w:proofErr w:type="spellStart"/>
      <w:r>
        <w:t>odder</w:t>
      </w:r>
      <w:proofErr w:type="spellEnd"/>
      <w:r>
        <w:t xml:space="preserve"> Biblisch </w:t>
      </w:r>
      <w:proofErr w:type="spellStart"/>
      <w:r>
        <w:t>schrifft</w:t>
      </w:r>
      <w:proofErr w:type="spellEnd"/>
      <w:r>
        <w:t xml:space="preserve"> gerechnet. Ja ich sag frey mit </w:t>
      </w:r>
      <w:proofErr w:type="spellStart"/>
      <w:r>
        <w:t>sanct</w:t>
      </w:r>
      <w:proofErr w:type="spellEnd"/>
      <w:r>
        <w:t xml:space="preserve"> </w:t>
      </w:r>
      <w:proofErr w:type="spellStart"/>
      <w:r>
        <w:t>Hieronymo</w:t>
      </w:r>
      <w:proofErr w:type="spellEnd"/>
      <w:r>
        <w:t xml:space="preserve"> / sie </w:t>
      </w:r>
      <w:proofErr w:type="spellStart"/>
      <w:r>
        <w:t>seint</w:t>
      </w:r>
      <w:proofErr w:type="spellEnd"/>
      <w:r>
        <w:t xml:space="preserve"> </w:t>
      </w:r>
      <w:proofErr w:type="spellStart"/>
      <w:r>
        <w:t>Apocryphi</w:t>
      </w:r>
      <w:proofErr w:type="spellEnd"/>
      <w:r>
        <w:t xml:space="preserve"> / das ist </w:t>
      </w:r>
      <w:proofErr w:type="spellStart"/>
      <w:r>
        <w:t>unbekanter</w:t>
      </w:r>
      <w:proofErr w:type="spellEnd"/>
      <w:r>
        <w:t xml:space="preserve"> </w:t>
      </w:r>
      <w:proofErr w:type="spellStart"/>
      <w:r>
        <w:t>autoriteten</w:t>
      </w:r>
      <w:proofErr w:type="spellEnd"/>
      <w:r>
        <w:t xml:space="preserve"> / und haben kein Biblische </w:t>
      </w:r>
      <w:proofErr w:type="spellStart"/>
      <w:r>
        <w:t>heylickeit</w:t>
      </w:r>
      <w:proofErr w:type="spellEnd"/>
      <w:r>
        <w:t xml:space="preserve"> / </w:t>
      </w:r>
      <w:proofErr w:type="spellStart"/>
      <w:r>
        <w:t>Darauß</w:t>
      </w:r>
      <w:proofErr w:type="spellEnd"/>
      <w:r>
        <w:t xml:space="preserve"> folget / das Augustinus viel </w:t>
      </w:r>
      <w:proofErr w:type="spellStart"/>
      <w:r>
        <w:t>bucher</w:t>
      </w:r>
      <w:proofErr w:type="spellEnd"/>
      <w:r>
        <w:t xml:space="preserve"> </w:t>
      </w:r>
      <w:proofErr w:type="spellStart"/>
      <w:r>
        <w:t>zelet</w:t>
      </w:r>
      <w:proofErr w:type="spellEnd"/>
      <w:r>
        <w:t xml:space="preserve"> / und </w:t>
      </w:r>
      <w:proofErr w:type="spellStart"/>
      <w:r>
        <w:t>fur</w:t>
      </w:r>
      <w:proofErr w:type="spellEnd"/>
      <w:r>
        <w:t xml:space="preserve"> </w:t>
      </w:r>
      <w:proofErr w:type="spellStart"/>
      <w:r>
        <w:t>heylig</w:t>
      </w:r>
      <w:proofErr w:type="spellEnd"/>
      <w:r>
        <w:t xml:space="preserve"> </w:t>
      </w:r>
      <w:proofErr w:type="spellStart"/>
      <w:r>
        <w:t>schrifft</w:t>
      </w:r>
      <w:proofErr w:type="spellEnd"/>
      <w:r>
        <w:t xml:space="preserve"> achtet / die doch </w:t>
      </w:r>
      <w:proofErr w:type="spellStart"/>
      <w:r>
        <w:t>nit</w:t>
      </w:r>
      <w:proofErr w:type="spellEnd"/>
      <w:r>
        <w:t xml:space="preserve"> </w:t>
      </w:r>
      <w:proofErr w:type="spellStart"/>
      <w:r>
        <w:t>fur</w:t>
      </w:r>
      <w:proofErr w:type="spellEnd"/>
      <w:r>
        <w:t xml:space="preserve"> </w:t>
      </w:r>
      <w:proofErr w:type="spellStart"/>
      <w:r>
        <w:t>heylige</w:t>
      </w:r>
      <w:proofErr w:type="spellEnd"/>
      <w:r>
        <w:t xml:space="preserve"> </w:t>
      </w:r>
      <w:proofErr w:type="spellStart"/>
      <w:r>
        <w:t>schrifft</w:t>
      </w:r>
      <w:proofErr w:type="spellEnd"/>
      <w:r>
        <w:t xml:space="preserve"> / </w:t>
      </w:r>
      <w:proofErr w:type="spellStart"/>
      <w:r>
        <w:t>solten</w:t>
      </w:r>
      <w:proofErr w:type="spellEnd"/>
      <w:r>
        <w:t xml:space="preserve"> </w:t>
      </w:r>
      <w:proofErr w:type="spellStart"/>
      <w:r>
        <w:t>getzelt</w:t>
      </w:r>
      <w:proofErr w:type="spellEnd"/>
      <w:r>
        <w:t xml:space="preserve"> und </w:t>
      </w:r>
      <w:proofErr w:type="spellStart"/>
      <w:r>
        <w:t>geschatzt</w:t>
      </w:r>
      <w:proofErr w:type="spellEnd"/>
      <w:r>
        <w:t xml:space="preserve"> </w:t>
      </w:r>
      <w:proofErr w:type="spellStart"/>
      <w:r>
        <w:t>werdenn</w:t>
      </w:r>
      <w:proofErr w:type="spellEnd"/>
      <w:r>
        <w:t xml:space="preserve">. Es ist auch unverborgen / allen den </w:t>
      </w:r>
      <w:proofErr w:type="spellStart"/>
      <w:r>
        <w:t>yenen</w:t>
      </w:r>
      <w:proofErr w:type="spellEnd"/>
      <w:r>
        <w:t xml:space="preserve"> / </w:t>
      </w:r>
      <w:proofErr w:type="spellStart"/>
      <w:r>
        <w:t>ßo</w:t>
      </w:r>
      <w:proofErr w:type="spellEnd"/>
      <w:r>
        <w:t xml:space="preserve"> </w:t>
      </w:r>
      <w:proofErr w:type="spellStart"/>
      <w:r>
        <w:t>heylig</w:t>
      </w:r>
      <w:proofErr w:type="spellEnd"/>
      <w:r>
        <w:t xml:space="preserve"> </w:t>
      </w:r>
      <w:proofErr w:type="spellStart"/>
      <w:r>
        <w:t>schrifft</w:t>
      </w:r>
      <w:proofErr w:type="spellEnd"/>
      <w:r>
        <w:t xml:space="preserve"> des alten </w:t>
      </w:r>
      <w:proofErr w:type="spellStart"/>
      <w:r>
        <w:t>gesetz</w:t>
      </w:r>
      <w:proofErr w:type="spellEnd"/>
      <w:r>
        <w:t xml:space="preserve"> / </w:t>
      </w:r>
      <w:proofErr w:type="spellStart"/>
      <w:r>
        <w:t>odder</w:t>
      </w:r>
      <w:proofErr w:type="spellEnd"/>
      <w:r>
        <w:t xml:space="preserve"> </w:t>
      </w:r>
      <w:proofErr w:type="spellStart"/>
      <w:r>
        <w:t>testaments</w:t>
      </w:r>
      <w:proofErr w:type="spellEnd"/>
      <w:r>
        <w:t xml:space="preserve"> / in der sprach / d’ Juden (von welchen das alt </w:t>
      </w:r>
      <w:proofErr w:type="spellStart"/>
      <w:r>
        <w:t>testament</w:t>
      </w:r>
      <w:proofErr w:type="spellEnd"/>
      <w:r>
        <w:t xml:space="preserve"> zu </w:t>
      </w:r>
      <w:proofErr w:type="spellStart"/>
      <w:r>
        <w:t>unß</w:t>
      </w:r>
      <w:proofErr w:type="spellEnd"/>
      <w:r>
        <w:t xml:space="preserve"> </w:t>
      </w:r>
      <w:proofErr w:type="spellStart"/>
      <w:r>
        <w:t>gekummen</w:t>
      </w:r>
      <w:proofErr w:type="spellEnd"/>
      <w:r>
        <w:t xml:space="preserve">) </w:t>
      </w:r>
      <w:proofErr w:type="spellStart"/>
      <w:r>
        <w:t>leesen</w:t>
      </w:r>
      <w:proofErr w:type="spellEnd"/>
      <w:r>
        <w:t xml:space="preserve"> / das nicht mehr / auch keine andere </w:t>
      </w:r>
      <w:proofErr w:type="spellStart"/>
      <w:r>
        <w:t>bucher</w:t>
      </w:r>
      <w:proofErr w:type="spellEnd"/>
      <w:r>
        <w:t xml:space="preserve"> dem alten </w:t>
      </w:r>
      <w:proofErr w:type="spellStart"/>
      <w:r>
        <w:t>gesetz</w:t>
      </w:r>
      <w:proofErr w:type="spellEnd"/>
      <w:r>
        <w:t xml:space="preserve"> </w:t>
      </w:r>
      <w:proofErr w:type="spellStart"/>
      <w:r>
        <w:t>zugenorig</w:t>
      </w:r>
      <w:proofErr w:type="spellEnd"/>
      <w:r>
        <w:t xml:space="preserve"> </w:t>
      </w:r>
      <w:proofErr w:type="spellStart"/>
      <w:r>
        <w:t>seint</w:t>
      </w:r>
      <w:proofErr w:type="spellEnd"/>
      <w:r>
        <w:t xml:space="preserve"> / </w:t>
      </w:r>
      <w:proofErr w:type="spellStart"/>
      <w:r>
        <w:t>dan</w:t>
      </w:r>
      <w:proofErr w:type="spellEnd"/>
      <w:r>
        <w:t xml:space="preserve"> .</w:t>
      </w:r>
      <w:proofErr w:type="spellStart"/>
      <w:r>
        <w:t>xxij</w:t>
      </w:r>
      <w:proofErr w:type="spellEnd"/>
      <w:r>
        <w:t xml:space="preserve">. </w:t>
      </w:r>
      <w:proofErr w:type="spellStart"/>
      <w:r>
        <w:t>obertzelte</w:t>
      </w:r>
      <w:proofErr w:type="spellEnd"/>
      <w:r>
        <w:t xml:space="preserve"> </w:t>
      </w:r>
      <w:proofErr w:type="spellStart"/>
      <w:r>
        <w:t>bucher</w:t>
      </w:r>
      <w:proofErr w:type="spellEnd"/>
      <w:r>
        <w:t xml:space="preserve">. Es </w:t>
      </w:r>
      <w:proofErr w:type="spellStart"/>
      <w:r>
        <w:t>sol</w:t>
      </w:r>
      <w:proofErr w:type="spellEnd"/>
      <w:r>
        <w:t xml:space="preserve"> auch </w:t>
      </w:r>
      <w:proofErr w:type="spellStart"/>
      <w:r>
        <w:t>niemants</w:t>
      </w:r>
      <w:proofErr w:type="spellEnd"/>
      <w:r>
        <w:t xml:space="preserve"> andere </w:t>
      </w:r>
      <w:proofErr w:type="spellStart"/>
      <w:r>
        <w:t>bucher</w:t>
      </w:r>
      <w:proofErr w:type="spellEnd"/>
      <w:r>
        <w:t xml:space="preserve"> / </w:t>
      </w:r>
      <w:proofErr w:type="spellStart"/>
      <w:r>
        <w:t>mti</w:t>
      </w:r>
      <w:proofErr w:type="spellEnd"/>
      <w:r>
        <w:t xml:space="preserve"> dem alten </w:t>
      </w:r>
      <w:proofErr w:type="spellStart"/>
      <w:r>
        <w:t>gesetz</w:t>
      </w:r>
      <w:proofErr w:type="spellEnd"/>
      <w:r>
        <w:t xml:space="preserve"> </w:t>
      </w:r>
      <w:proofErr w:type="spellStart"/>
      <w:r>
        <w:t>zelen</w:t>
      </w:r>
      <w:proofErr w:type="spellEnd"/>
      <w:r>
        <w:t xml:space="preserve"> / </w:t>
      </w:r>
      <w:proofErr w:type="spellStart"/>
      <w:r>
        <w:t>dan</w:t>
      </w:r>
      <w:proofErr w:type="spellEnd"/>
      <w:r>
        <w:t xml:space="preserve"> die </w:t>
      </w:r>
      <w:proofErr w:type="spellStart"/>
      <w:r>
        <w:t>ytzt</w:t>
      </w:r>
      <w:proofErr w:type="spellEnd"/>
      <w:r>
        <w:t xml:space="preserve"> oben vermeldet </w:t>
      </w:r>
      <w:proofErr w:type="spellStart"/>
      <w:r>
        <w:t>seint</w:t>
      </w:r>
      <w:proofErr w:type="spellEnd"/>
      <w:r>
        <w:t xml:space="preserve">. </w:t>
      </w:r>
    </w:p>
    <w:p w14:paraId="0B3F2A13" w14:textId="77777777" w:rsidR="00031617" w:rsidRDefault="00031617" w:rsidP="00031617">
      <w:pPr>
        <w:pStyle w:val="StandardWeb"/>
      </w:pPr>
      <w:proofErr w:type="spellStart"/>
      <w:r>
        <w:t>Manassse</w:t>
      </w:r>
      <w:proofErr w:type="spellEnd"/>
      <w:r>
        <w:br/>
      </w:r>
      <w:proofErr w:type="spellStart"/>
      <w:r>
        <w:t>Darauß</w:t>
      </w:r>
      <w:proofErr w:type="spellEnd"/>
      <w:r>
        <w:t xml:space="preserve"> </w:t>
      </w:r>
      <w:proofErr w:type="spellStart"/>
      <w:r>
        <w:t>folet</w:t>
      </w:r>
      <w:proofErr w:type="spellEnd"/>
      <w:r>
        <w:t xml:space="preserve"> / das gebet </w:t>
      </w:r>
      <w:proofErr w:type="spellStart"/>
      <w:r>
        <w:t>odder</w:t>
      </w:r>
      <w:proofErr w:type="spellEnd"/>
      <w:r>
        <w:t xml:space="preserve"> Oration Manasse </w:t>
      </w:r>
      <w:proofErr w:type="spellStart"/>
      <w:r>
        <w:t>nit</w:t>
      </w:r>
      <w:proofErr w:type="spellEnd"/>
      <w:r>
        <w:t xml:space="preserve"> als </w:t>
      </w:r>
      <w:proofErr w:type="spellStart"/>
      <w:r>
        <w:t>heylig</w:t>
      </w:r>
      <w:proofErr w:type="spellEnd"/>
      <w:r>
        <w:t xml:space="preserve"> </w:t>
      </w:r>
      <w:proofErr w:type="spellStart"/>
      <w:r>
        <w:t>schrifft</w:t>
      </w:r>
      <w:proofErr w:type="spellEnd"/>
      <w:r>
        <w:t xml:space="preserve"> </w:t>
      </w:r>
      <w:proofErr w:type="spellStart"/>
      <w:r>
        <w:t>zubrauchen</w:t>
      </w:r>
      <w:proofErr w:type="spellEnd"/>
      <w:r>
        <w:t xml:space="preserve"> ist. </w:t>
      </w:r>
    </w:p>
    <w:p w14:paraId="113DD62C" w14:textId="77777777" w:rsidR="00031617" w:rsidRDefault="00031617" w:rsidP="00031617">
      <w:pPr>
        <w:pStyle w:val="StandardWeb"/>
      </w:pPr>
      <w:r>
        <w:t xml:space="preserve">Item / das die letzte zwey </w:t>
      </w:r>
      <w:proofErr w:type="spellStart"/>
      <w:r>
        <w:t>bucher</w:t>
      </w:r>
      <w:proofErr w:type="spellEnd"/>
      <w:r>
        <w:t xml:space="preserve"> (</w:t>
      </w:r>
      <w:proofErr w:type="spellStart"/>
      <w:r>
        <w:t>ßo</w:t>
      </w:r>
      <w:proofErr w:type="spellEnd"/>
      <w:r>
        <w:t xml:space="preserve"> </w:t>
      </w:r>
      <w:proofErr w:type="spellStart"/>
      <w:r>
        <w:t>Esdre</w:t>
      </w:r>
      <w:proofErr w:type="spellEnd"/>
      <w:r>
        <w:t xml:space="preserve"> / durch </w:t>
      </w:r>
      <w:proofErr w:type="spellStart"/>
      <w:r>
        <w:t>yrthumb</w:t>
      </w:r>
      <w:proofErr w:type="spellEnd"/>
      <w:r>
        <w:t xml:space="preserve"> / unterschrieben) auch </w:t>
      </w:r>
      <w:proofErr w:type="spellStart"/>
      <w:r>
        <w:t>nit</w:t>
      </w:r>
      <w:proofErr w:type="spellEnd"/>
      <w:r>
        <w:t xml:space="preserve"> </w:t>
      </w:r>
      <w:proofErr w:type="spellStart"/>
      <w:r>
        <w:t>fur</w:t>
      </w:r>
      <w:proofErr w:type="spellEnd"/>
      <w:r>
        <w:t xml:space="preserve"> </w:t>
      </w:r>
      <w:proofErr w:type="spellStart"/>
      <w:r>
        <w:t>heylig</w:t>
      </w:r>
      <w:proofErr w:type="spellEnd"/>
      <w:r>
        <w:t xml:space="preserve"> biblische </w:t>
      </w:r>
      <w:proofErr w:type="spellStart"/>
      <w:r>
        <w:t>schrifft</w:t>
      </w:r>
      <w:proofErr w:type="spellEnd"/>
      <w:r>
        <w:t xml:space="preserve"> sollen gehalten werden. Und </w:t>
      </w:r>
      <w:proofErr w:type="spellStart"/>
      <w:r>
        <w:t>sol</w:t>
      </w:r>
      <w:proofErr w:type="spellEnd"/>
      <w:r>
        <w:t xml:space="preserve"> sich </w:t>
      </w:r>
      <w:proofErr w:type="spellStart"/>
      <w:r>
        <w:t>niemants</w:t>
      </w:r>
      <w:proofErr w:type="spellEnd"/>
      <w:r>
        <w:t xml:space="preserve"> entsetzen / </w:t>
      </w:r>
      <w:proofErr w:type="spellStart"/>
      <w:r>
        <w:t>ßo</w:t>
      </w:r>
      <w:proofErr w:type="spellEnd"/>
      <w:r>
        <w:t xml:space="preserve"> er in den </w:t>
      </w:r>
      <w:proofErr w:type="spellStart"/>
      <w:r>
        <w:t>heyligen</w:t>
      </w:r>
      <w:proofErr w:type="spellEnd"/>
      <w:r>
        <w:t xml:space="preserve"> </w:t>
      </w:r>
      <w:proofErr w:type="spellStart"/>
      <w:r>
        <w:t>lerern</w:t>
      </w:r>
      <w:proofErr w:type="spellEnd"/>
      <w:r>
        <w:t xml:space="preserve"> (als </w:t>
      </w:r>
      <w:proofErr w:type="spellStart"/>
      <w:r>
        <w:t>Augustino</w:t>
      </w:r>
      <w:proofErr w:type="spellEnd"/>
      <w:r>
        <w:t xml:space="preserve"> / </w:t>
      </w:r>
      <w:proofErr w:type="spellStart"/>
      <w:r>
        <w:t>odder</w:t>
      </w:r>
      <w:proofErr w:type="spellEnd"/>
      <w:r>
        <w:t xml:space="preserve"> Ambrosio und der gleichen) </w:t>
      </w:r>
      <w:proofErr w:type="spellStart"/>
      <w:r>
        <w:t>obgenant</w:t>
      </w:r>
      <w:proofErr w:type="spellEnd"/>
      <w:r>
        <w:t xml:space="preserve"> </w:t>
      </w:r>
      <w:proofErr w:type="spellStart"/>
      <w:r>
        <w:t>bucher</w:t>
      </w:r>
      <w:proofErr w:type="spellEnd"/>
      <w:r>
        <w:t xml:space="preserve"> (</w:t>
      </w:r>
      <w:proofErr w:type="spellStart"/>
      <w:r>
        <w:t>nebendt</w:t>
      </w:r>
      <w:proofErr w:type="spellEnd"/>
      <w:r>
        <w:t xml:space="preserve"> </w:t>
      </w:r>
      <w:proofErr w:type="spellStart"/>
      <w:r>
        <w:t>heyliger</w:t>
      </w:r>
      <w:proofErr w:type="spellEnd"/>
      <w:r>
        <w:t xml:space="preserve"> </w:t>
      </w:r>
      <w:proofErr w:type="spellStart"/>
      <w:r>
        <w:t>gotlicher</w:t>
      </w:r>
      <w:proofErr w:type="spellEnd"/>
      <w:r>
        <w:t xml:space="preserve"> </w:t>
      </w:r>
      <w:proofErr w:type="spellStart"/>
      <w:r>
        <w:t>schrifft</w:t>
      </w:r>
      <w:proofErr w:type="spellEnd"/>
      <w:r>
        <w:t xml:space="preserve"> </w:t>
      </w:r>
      <w:proofErr w:type="spellStart"/>
      <w:r>
        <w:t>eingefuret</w:t>
      </w:r>
      <w:proofErr w:type="spellEnd"/>
      <w:r>
        <w:t xml:space="preserve">) </w:t>
      </w:r>
      <w:proofErr w:type="spellStart"/>
      <w:r>
        <w:t>leßenn</w:t>
      </w:r>
      <w:proofErr w:type="spellEnd"/>
      <w:r>
        <w:t xml:space="preserve"> </w:t>
      </w:r>
      <w:proofErr w:type="spellStart"/>
      <w:r>
        <w:t>wurt</w:t>
      </w:r>
      <w:proofErr w:type="spellEnd"/>
      <w:r>
        <w:t xml:space="preserve"> / Dan wir </w:t>
      </w:r>
      <w:proofErr w:type="spellStart"/>
      <w:r>
        <w:t>mugen</w:t>
      </w:r>
      <w:proofErr w:type="spellEnd"/>
      <w:r>
        <w:t xml:space="preserve"> in </w:t>
      </w:r>
      <w:proofErr w:type="spellStart"/>
      <w:r>
        <w:t>diessen</w:t>
      </w:r>
      <w:proofErr w:type="spellEnd"/>
      <w:r>
        <w:t xml:space="preserve"> </w:t>
      </w:r>
      <w:proofErr w:type="spellStart"/>
      <w:r>
        <w:t>zeitten</w:t>
      </w:r>
      <w:proofErr w:type="spellEnd"/>
      <w:r>
        <w:t xml:space="preserve"> </w:t>
      </w:r>
      <w:proofErr w:type="spellStart"/>
      <w:r>
        <w:t>schrifften</w:t>
      </w:r>
      <w:proofErr w:type="spellEnd"/>
      <w:r>
        <w:t xml:space="preserve"> Augustini / und seiner gleichen / auch </w:t>
      </w:r>
      <w:proofErr w:type="spellStart"/>
      <w:r>
        <w:t>einfuren</w:t>
      </w:r>
      <w:proofErr w:type="spellEnd"/>
      <w:r>
        <w:t xml:space="preserve"> / Aber </w:t>
      </w:r>
      <w:proofErr w:type="spellStart"/>
      <w:r>
        <w:t>wan</w:t>
      </w:r>
      <w:proofErr w:type="spellEnd"/>
      <w:r>
        <w:t xml:space="preserve"> wir </w:t>
      </w:r>
      <w:proofErr w:type="spellStart"/>
      <w:r>
        <w:t>yhre</w:t>
      </w:r>
      <w:proofErr w:type="spellEnd"/>
      <w:r>
        <w:t xml:space="preserve"> </w:t>
      </w:r>
      <w:proofErr w:type="spellStart"/>
      <w:r>
        <w:t>lerungen</w:t>
      </w:r>
      <w:proofErr w:type="spellEnd"/>
      <w:r>
        <w:t xml:space="preserve"> / als </w:t>
      </w:r>
      <w:proofErr w:type="spellStart"/>
      <w:r>
        <w:t>heylige</w:t>
      </w:r>
      <w:proofErr w:type="spellEnd"/>
      <w:r>
        <w:t xml:space="preserve"> biblische </w:t>
      </w:r>
      <w:proofErr w:type="spellStart"/>
      <w:r>
        <w:t>schrifft</w:t>
      </w:r>
      <w:proofErr w:type="spellEnd"/>
      <w:r>
        <w:t xml:space="preserve"> / und in solcher </w:t>
      </w:r>
      <w:proofErr w:type="spellStart"/>
      <w:r>
        <w:t>wirden</w:t>
      </w:r>
      <w:proofErr w:type="spellEnd"/>
      <w:r>
        <w:t xml:space="preserve"> </w:t>
      </w:r>
      <w:proofErr w:type="spellStart"/>
      <w:r>
        <w:t>wolten</w:t>
      </w:r>
      <w:proofErr w:type="spellEnd"/>
      <w:r>
        <w:t xml:space="preserve"> </w:t>
      </w:r>
      <w:proofErr w:type="spellStart"/>
      <w:r>
        <w:t>gebrauchenn</w:t>
      </w:r>
      <w:proofErr w:type="spellEnd"/>
      <w:r>
        <w:t xml:space="preserve"> / </w:t>
      </w:r>
      <w:proofErr w:type="spellStart"/>
      <w:r>
        <w:t>ßo</w:t>
      </w:r>
      <w:proofErr w:type="spellEnd"/>
      <w:r>
        <w:t xml:space="preserve"> </w:t>
      </w:r>
      <w:proofErr w:type="spellStart"/>
      <w:r>
        <w:t>tethen</w:t>
      </w:r>
      <w:proofErr w:type="spellEnd"/>
      <w:r>
        <w:t xml:space="preserve"> wir unrecht / </w:t>
      </w:r>
      <w:proofErr w:type="spellStart"/>
      <w:r>
        <w:t>udn</w:t>
      </w:r>
      <w:proofErr w:type="spellEnd"/>
      <w:r>
        <w:t xml:space="preserve"> </w:t>
      </w:r>
      <w:proofErr w:type="spellStart"/>
      <w:r>
        <w:t>ertzurneten</w:t>
      </w:r>
      <w:proofErr w:type="spellEnd"/>
      <w:r>
        <w:t xml:space="preserve"> den </w:t>
      </w:r>
      <w:proofErr w:type="spellStart"/>
      <w:r>
        <w:t>heyligen</w:t>
      </w:r>
      <w:proofErr w:type="spellEnd"/>
      <w:r>
        <w:t xml:space="preserve"> Augustinum </w:t>
      </w:r>
      <w:proofErr w:type="spellStart"/>
      <w:r>
        <w:t>hertiglich</w:t>
      </w:r>
      <w:proofErr w:type="spellEnd"/>
      <w:r>
        <w:t xml:space="preserve"> / Das ich </w:t>
      </w:r>
      <w:proofErr w:type="spellStart"/>
      <w:r>
        <w:t>rehelich</w:t>
      </w:r>
      <w:proofErr w:type="spellEnd"/>
      <w:r>
        <w:t xml:space="preserve"> in den </w:t>
      </w:r>
      <w:proofErr w:type="spellStart"/>
      <w:r>
        <w:t>buchlin</w:t>
      </w:r>
      <w:proofErr w:type="spellEnd"/>
      <w:r>
        <w:t xml:space="preserve"> von </w:t>
      </w:r>
      <w:proofErr w:type="spellStart"/>
      <w:r>
        <w:t>unterscheyd</w:t>
      </w:r>
      <w:proofErr w:type="spellEnd"/>
      <w:r>
        <w:t xml:space="preserve"> </w:t>
      </w:r>
      <w:proofErr w:type="spellStart"/>
      <w:r>
        <w:t>heyliger</w:t>
      </w:r>
      <w:proofErr w:type="spellEnd"/>
      <w:r>
        <w:t xml:space="preserve"> </w:t>
      </w:r>
      <w:proofErr w:type="spellStart"/>
      <w:r>
        <w:t>geschrifft</w:t>
      </w:r>
      <w:proofErr w:type="spellEnd"/>
      <w:r>
        <w:t xml:space="preserve"> / und </w:t>
      </w:r>
      <w:proofErr w:type="spellStart"/>
      <w:r>
        <w:t>heyliger</w:t>
      </w:r>
      <w:proofErr w:type="spellEnd"/>
      <w:r>
        <w:t xml:space="preserve"> </w:t>
      </w:r>
      <w:proofErr w:type="spellStart"/>
      <w:r>
        <w:t>lerern</w:t>
      </w:r>
      <w:proofErr w:type="spellEnd"/>
      <w:r>
        <w:t xml:space="preserve"> / </w:t>
      </w:r>
      <w:proofErr w:type="spellStart"/>
      <w:r>
        <w:t>beweysen</w:t>
      </w:r>
      <w:proofErr w:type="spellEnd"/>
      <w:r>
        <w:t xml:space="preserve"> wert / </w:t>
      </w:r>
      <w:proofErr w:type="spellStart"/>
      <w:r>
        <w:t>wil</w:t>
      </w:r>
      <w:proofErr w:type="spellEnd"/>
      <w:r>
        <w:t xml:space="preserve"> </w:t>
      </w:r>
      <w:proofErr w:type="spellStart"/>
      <w:r>
        <w:t>got</w:t>
      </w:r>
      <w:proofErr w:type="spellEnd"/>
      <w:r>
        <w:t xml:space="preserve"> / </w:t>
      </w:r>
      <w:proofErr w:type="spellStart"/>
      <w:r>
        <w:t>unn</w:t>
      </w:r>
      <w:proofErr w:type="spellEnd"/>
      <w:r>
        <w:t xml:space="preserve"> in </w:t>
      </w:r>
      <w:proofErr w:type="spellStart"/>
      <w:r>
        <w:t>obgedachtem</w:t>
      </w:r>
      <w:proofErr w:type="spellEnd"/>
      <w:r>
        <w:t xml:space="preserve"> </w:t>
      </w:r>
      <w:proofErr w:type="spellStart"/>
      <w:r>
        <w:t>buchlin</w:t>
      </w:r>
      <w:proofErr w:type="spellEnd"/>
      <w:r>
        <w:t xml:space="preserve"> de </w:t>
      </w:r>
      <w:proofErr w:type="spellStart"/>
      <w:r>
        <w:t>scripturis</w:t>
      </w:r>
      <w:proofErr w:type="spellEnd"/>
      <w:r>
        <w:t xml:space="preserve"> </w:t>
      </w:r>
      <w:proofErr w:type="spellStart"/>
      <w:r>
        <w:t>Canonicis</w:t>
      </w:r>
      <w:proofErr w:type="spellEnd"/>
      <w:r>
        <w:t xml:space="preserve"> </w:t>
      </w:r>
      <w:proofErr w:type="spellStart"/>
      <w:r>
        <w:t>beweyst</w:t>
      </w:r>
      <w:proofErr w:type="spellEnd"/>
      <w:r>
        <w:t xml:space="preserve"> hab. </w:t>
      </w:r>
    </w:p>
    <w:p w14:paraId="0C4E2377" w14:textId="77777777" w:rsidR="00031617" w:rsidRDefault="00031617" w:rsidP="00031617">
      <w:pPr>
        <w:pStyle w:val="StandardWeb"/>
      </w:pPr>
      <w:r>
        <w:t>Tobias .</w:t>
      </w:r>
      <w:proofErr w:type="spellStart"/>
      <w:r>
        <w:t>iij</w:t>
      </w:r>
      <w:proofErr w:type="spellEnd"/>
      <w:r>
        <w:t>.</w:t>
      </w:r>
      <w:r>
        <w:br/>
        <w:t xml:space="preserve">Item / </w:t>
      </w:r>
      <w:proofErr w:type="spellStart"/>
      <w:r>
        <w:t>auß</w:t>
      </w:r>
      <w:proofErr w:type="spellEnd"/>
      <w:r>
        <w:t xml:space="preserve"> </w:t>
      </w:r>
      <w:proofErr w:type="spellStart"/>
      <w:r>
        <w:t>obvermelter</w:t>
      </w:r>
      <w:proofErr w:type="spellEnd"/>
      <w:r>
        <w:t xml:space="preserve"> </w:t>
      </w:r>
      <w:proofErr w:type="spellStart"/>
      <w:r>
        <w:t>ordenung</w:t>
      </w:r>
      <w:proofErr w:type="spellEnd"/>
      <w:r>
        <w:t xml:space="preserve"> folget auch das / das </w:t>
      </w:r>
      <w:proofErr w:type="spellStart"/>
      <w:r>
        <w:t>buchlinn</w:t>
      </w:r>
      <w:proofErr w:type="spellEnd"/>
      <w:r>
        <w:t xml:space="preserve"> </w:t>
      </w:r>
      <w:proofErr w:type="spellStart"/>
      <w:r>
        <w:t>Tobie</w:t>
      </w:r>
      <w:proofErr w:type="spellEnd"/>
      <w:r>
        <w:t xml:space="preserve"> auch </w:t>
      </w:r>
      <w:proofErr w:type="spellStart"/>
      <w:r>
        <w:t>nit</w:t>
      </w:r>
      <w:proofErr w:type="spellEnd"/>
      <w:r>
        <w:t xml:space="preserve"> als </w:t>
      </w:r>
      <w:proofErr w:type="spellStart"/>
      <w:r>
        <w:t>heylige</w:t>
      </w:r>
      <w:proofErr w:type="spellEnd"/>
      <w:r>
        <w:t xml:space="preserve"> / Biblische </w:t>
      </w:r>
      <w:proofErr w:type="spellStart"/>
      <w:r>
        <w:t>schrifft</w:t>
      </w:r>
      <w:proofErr w:type="spellEnd"/>
      <w:r>
        <w:t xml:space="preserve"> / in dem alten </w:t>
      </w:r>
      <w:proofErr w:type="spellStart"/>
      <w:r>
        <w:t>gesetz</w:t>
      </w:r>
      <w:proofErr w:type="spellEnd"/>
      <w:r>
        <w:t xml:space="preserve"> beschlossen. </w:t>
      </w:r>
    </w:p>
    <w:p w14:paraId="2CB338AA" w14:textId="77777777" w:rsidR="00031617" w:rsidRDefault="00031617" w:rsidP="00031617">
      <w:pPr>
        <w:pStyle w:val="StandardWeb"/>
      </w:pPr>
      <w:r>
        <w:t>Judit .v.</w:t>
      </w:r>
      <w:r>
        <w:br/>
        <w:t xml:space="preserve">Item / das Judith auch </w:t>
      </w:r>
      <w:proofErr w:type="spellStart"/>
      <w:r>
        <w:t>nit</w:t>
      </w:r>
      <w:proofErr w:type="spellEnd"/>
      <w:r>
        <w:t xml:space="preserve"> zu dem alten </w:t>
      </w:r>
      <w:proofErr w:type="spellStart"/>
      <w:r>
        <w:t>gesetz</w:t>
      </w:r>
      <w:proofErr w:type="spellEnd"/>
      <w:r>
        <w:t xml:space="preserve"> </w:t>
      </w:r>
      <w:proofErr w:type="spellStart"/>
      <w:r>
        <w:t>geteylet</w:t>
      </w:r>
      <w:proofErr w:type="spellEnd"/>
      <w:r>
        <w:t xml:space="preserve"> ist. </w:t>
      </w:r>
    </w:p>
    <w:p w14:paraId="7291A094" w14:textId="77777777" w:rsidR="00031617" w:rsidRDefault="00031617" w:rsidP="00031617">
      <w:pPr>
        <w:pStyle w:val="StandardWeb"/>
      </w:pPr>
      <w:proofErr w:type="spellStart"/>
      <w:r>
        <w:t>Sapien</w:t>
      </w:r>
      <w:proofErr w:type="spellEnd"/>
      <w:r>
        <w:t xml:space="preserve">. vi. </w:t>
      </w:r>
      <w:proofErr w:type="spellStart"/>
      <w:r>
        <w:t>Eccle</w:t>
      </w:r>
      <w:proofErr w:type="spellEnd"/>
      <w:r>
        <w:t xml:space="preserve"> .</w:t>
      </w:r>
      <w:proofErr w:type="spellStart"/>
      <w:r>
        <w:t>vij</w:t>
      </w:r>
      <w:proofErr w:type="spellEnd"/>
      <w:r>
        <w:t xml:space="preserve">. </w:t>
      </w:r>
      <w:proofErr w:type="spellStart"/>
      <w:r>
        <w:t>Machabeorum</w:t>
      </w:r>
      <w:proofErr w:type="spellEnd"/>
      <w:r>
        <w:t xml:space="preserve"> .</w:t>
      </w:r>
      <w:proofErr w:type="spellStart"/>
      <w:r>
        <w:t>viij</w:t>
      </w:r>
      <w:proofErr w:type="spellEnd"/>
      <w:r>
        <w:t>. Dani .ix.</w:t>
      </w:r>
      <w:r>
        <w:br/>
        <w:t xml:space="preserve">Dergleichen nachgeschrieben </w:t>
      </w:r>
      <w:proofErr w:type="spellStart"/>
      <w:r>
        <w:t>bucher</w:t>
      </w:r>
      <w:proofErr w:type="spellEnd"/>
      <w:r>
        <w:t xml:space="preserve"> / nemlich das buch </w:t>
      </w:r>
      <w:proofErr w:type="spellStart"/>
      <w:r>
        <w:t>Sapientie</w:t>
      </w:r>
      <w:proofErr w:type="spellEnd"/>
      <w:r>
        <w:t xml:space="preserve"> / </w:t>
      </w:r>
      <w:proofErr w:type="spellStart"/>
      <w:r>
        <w:t>Ecclesiastici</w:t>
      </w:r>
      <w:proofErr w:type="spellEnd"/>
      <w:r>
        <w:t xml:space="preserve"> / </w:t>
      </w:r>
      <w:proofErr w:type="spellStart"/>
      <w:r>
        <w:t>ij</w:t>
      </w:r>
      <w:proofErr w:type="spellEnd"/>
      <w:r>
        <w:t xml:space="preserve">. </w:t>
      </w:r>
      <w:proofErr w:type="spellStart"/>
      <w:r>
        <w:t>bucher</w:t>
      </w:r>
      <w:proofErr w:type="spellEnd"/>
      <w:r>
        <w:t xml:space="preserve"> </w:t>
      </w:r>
      <w:proofErr w:type="spellStart"/>
      <w:r>
        <w:t>Machabeorum</w:t>
      </w:r>
      <w:proofErr w:type="spellEnd"/>
      <w:r>
        <w:t xml:space="preserve">. Item Baruch / die zwey letzte </w:t>
      </w:r>
      <w:proofErr w:type="spellStart"/>
      <w:r>
        <w:t>capittel</w:t>
      </w:r>
      <w:proofErr w:type="spellEnd"/>
      <w:r>
        <w:t xml:space="preserve"> Danielis / und ein gut </w:t>
      </w:r>
      <w:proofErr w:type="spellStart"/>
      <w:r>
        <w:t>teyl</w:t>
      </w:r>
      <w:proofErr w:type="spellEnd"/>
      <w:r>
        <w:t xml:space="preserve"> Danielis in dem </w:t>
      </w:r>
      <w:proofErr w:type="spellStart"/>
      <w:r>
        <w:t>iij</w:t>
      </w:r>
      <w:proofErr w:type="spellEnd"/>
      <w:r>
        <w:t xml:space="preserve">. </w:t>
      </w:r>
      <w:proofErr w:type="spellStart"/>
      <w:r>
        <w:t>capittel</w:t>
      </w:r>
      <w:proofErr w:type="spellEnd"/>
      <w:r>
        <w:t xml:space="preserve"> / </w:t>
      </w:r>
      <w:proofErr w:type="spellStart"/>
      <w:r>
        <w:t>nit</w:t>
      </w:r>
      <w:proofErr w:type="spellEnd"/>
      <w:r>
        <w:t xml:space="preserve"> </w:t>
      </w:r>
      <w:proofErr w:type="spellStart"/>
      <w:r>
        <w:t>gotlicher</w:t>
      </w:r>
      <w:proofErr w:type="spellEnd"/>
      <w:r>
        <w:t xml:space="preserve"> </w:t>
      </w:r>
      <w:proofErr w:type="spellStart"/>
      <w:r>
        <w:t>schrifft</w:t>
      </w:r>
      <w:proofErr w:type="spellEnd"/>
      <w:r>
        <w:t xml:space="preserve"> </w:t>
      </w:r>
      <w:proofErr w:type="spellStart"/>
      <w:r>
        <w:t>seint</w:t>
      </w:r>
      <w:proofErr w:type="spellEnd"/>
      <w:r>
        <w:t xml:space="preserve">. Dan der </w:t>
      </w:r>
      <w:proofErr w:type="spellStart"/>
      <w:r>
        <w:t>bucher</w:t>
      </w:r>
      <w:proofErr w:type="spellEnd"/>
      <w:r>
        <w:t xml:space="preserve"> und gedachte </w:t>
      </w:r>
      <w:proofErr w:type="spellStart"/>
      <w:r>
        <w:t>capittel</w:t>
      </w:r>
      <w:proofErr w:type="spellEnd"/>
      <w:r>
        <w:t xml:space="preserve"> / ist </w:t>
      </w:r>
      <w:proofErr w:type="spellStart"/>
      <w:r>
        <w:t>keynes</w:t>
      </w:r>
      <w:proofErr w:type="spellEnd"/>
      <w:r>
        <w:t xml:space="preserve"> / unter den </w:t>
      </w:r>
      <w:proofErr w:type="spellStart"/>
      <w:r>
        <w:t>buchern</w:t>
      </w:r>
      <w:proofErr w:type="spellEnd"/>
      <w:r>
        <w:t xml:space="preserve"> / des alten </w:t>
      </w:r>
      <w:proofErr w:type="spellStart"/>
      <w:r>
        <w:t>gesetzes</w:t>
      </w:r>
      <w:proofErr w:type="spellEnd"/>
      <w:r>
        <w:t xml:space="preserve"> geschrieben. </w:t>
      </w:r>
    </w:p>
    <w:p w14:paraId="57CA5143" w14:textId="77777777" w:rsidR="00031617" w:rsidRDefault="00031617" w:rsidP="00031617">
      <w:pPr>
        <w:pStyle w:val="StandardWeb"/>
      </w:pPr>
      <w:r>
        <w:t xml:space="preserve">Ich glaub </w:t>
      </w:r>
      <w:proofErr w:type="spellStart"/>
      <w:r>
        <w:t>wol</w:t>
      </w:r>
      <w:proofErr w:type="spellEnd"/>
      <w:r>
        <w:t xml:space="preserve"> / und gestehe / </w:t>
      </w:r>
      <w:proofErr w:type="spellStart"/>
      <w:r>
        <w:t>ddas</w:t>
      </w:r>
      <w:proofErr w:type="spellEnd"/>
      <w:r>
        <w:t xml:space="preserve"> die Juden der selben ein </w:t>
      </w:r>
      <w:proofErr w:type="spellStart"/>
      <w:r>
        <w:t>teyl</w:t>
      </w:r>
      <w:proofErr w:type="spellEnd"/>
      <w:r>
        <w:t xml:space="preserve"> itzt (wie wir die Christliche </w:t>
      </w:r>
      <w:proofErr w:type="spellStart"/>
      <w:r>
        <w:t>lerer</w:t>
      </w:r>
      <w:proofErr w:type="spellEnd"/>
      <w:r>
        <w:t xml:space="preserve">) haben / aber in der </w:t>
      </w:r>
      <w:proofErr w:type="spellStart"/>
      <w:r>
        <w:t>Biblien</w:t>
      </w:r>
      <w:proofErr w:type="spellEnd"/>
      <w:r>
        <w:t xml:space="preserve"> stehen sie </w:t>
      </w:r>
      <w:proofErr w:type="spellStart"/>
      <w:r>
        <w:t>yhe</w:t>
      </w:r>
      <w:proofErr w:type="spellEnd"/>
      <w:r>
        <w:t xml:space="preserve"> </w:t>
      </w:r>
      <w:proofErr w:type="spellStart"/>
      <w:r>
        <w:t>nit</w:t>
      </w:r>
      <w:proofErr w:type="spellEnd"/>
      <w:r>
        <w:t xml:space="preserve"> </w:t>
      </w:r>
      <w:proofErr w:type="spellStart"/>
      <w:r>
        <w:t>vertzeychendt</w:t>
      </w:r>
      <w:proofErr w:type="spellEnd"/>
      <w:r>
        <w:t xml:space="preserve"> / es </w:t>
      </w:r>
      <w:proofErr w:type="spellStart"/>
      <w:r>
        <w:t>sol</w:t>
      </w:r>
      <w:proofErr w:type="spellEnd"/>
      <w:r>
        <w:t xml:space="preserve"> sie auch </w:t>
      </w:r>
      <w:proofErr w:type="spellStart"/>
      <w:r>
        <w:t>keyner</w:t>
      </w:r>
      <w:proofErr w:type="spellEnd"/>
      <w:r>
        <w:t xml:space="preserve"> </w:t>
      </w:r>
      <w:proofErr w:type="spellStart"/>
      <w:r>
        <w:t>wirdigen</w:t>
      </w:r>
      <w:proofErr w:type="spellEnd"/>
      <w:r>
        <w:t xml:space="preserve"> als die Biblische </w:t>
      </w:r>
      <w:proofErr w:type="spellStart"/>
      <w:r>
        <w:t>bucher</w:t>
      </w:r>
      <w:proofErr w:type="spellEnd"/>
      <w:r>
        <w:t xml:space="preserve">. </w:t>
      </w:r>
    </w:p>
    <w:p w14:paraId="079C6F27" w14:textId="77777777" w:rsidR="00031617" w:rsidRDefault="00031617" w:rsidP="00031617">
      <w:pPr>
        <w:pStyle w:val="StandardWeb"/>
      </w:pPr>
      <w:r>
        <w:t xml:space="preserve">Unter </w:t>
      </w:r>
      <w:proofErr w:type="spellStart"/>
      <w:r>
        <w:t>dissen</w:t>
      </w:r>
      <w:proofErr w:type="spellEnd"/>
      <w:r>
        <w:t xml:space="preserve"> </w:t>
      </w:r>
      <w:proofErr w:type="spellStart"/>
      <w:r>
        <w:t>buchern</w:t>
      </w:r>
      <w:proofErr w:type="spellEnd"/>
      <w:r>
        <w:t xml:space="preserve"> itzt </w:t>
      </w:r>
      <w:proofErr w:type="spellStart"/>
      <w:r>
        <w:t>ertzelt</w:t>
      </w:r>
      <w:proofErr w:type="spellEnd"/>
      <w:r>
        <w:t xml:space="preserve"> / die unbiblische </w:t>
      </w:r>
      <w:proofErr w:type="spellStart"/>
      <w:r>
        <w:t>verurteylt</w:t>
      </w:r>
      <w:proofErr w:type="spellEnd"/>
      <w:r>
        <w:t xml:space="preserve"> / </w:t>
      </w:r>
      <w:proofErr w:type="spellStart"/>
      <w:r>
        <w:t>unn</w:t>
      </w:r>
      <w:proofErr w:type="spellEnd"/>
      <w:r>
        <w:t xml:space="preserve"> in </w:t>
      </w:r>
      <w:proofErr w:type="spellStart"/>
      <w:r>
        <w:t>Hebraischen</w:t>
      </w:r>
      <w:proofErr w:type="spellEnd"/>
      <w:r>
        <w:t xml:space="preserve"> </w:t>
      </w:r>
      <w:proofErr w:type="spellStart"/>
      <w:r>
        <w:t>Biblien</w:t>
      </w:r>
      <w:proofErr w:type="spellEnd"/>
      <w:r>
        <w:t xml:space="preserve"> </w:t>
      </w:r>
      <w:proofErr w:type="spellStart"/>
      <w:r>
        <w:t>nit</w:t>
      </w:r>
      <w:proofErr w:type="spellEnd"/>
      <w:r>
        <w:t xml:space="preserve"> beschlossen / </w:t>
      </w:r>
      <w:proofErr w:type="spellStart"/>
      <w:r>
        <w:t>sol</w:t>
      </w:r>
      <w:proofErr w:type="spellEnd"/>
      <w:r>
        <w:t xml:space="preserve"> doch </w:t>
      </w:r>
      <w:proofErr w:type="spellStart"/>
      <w:r>
        <w:t>unterscheyd</w:t>
      </w:r>
      <w:proofErr w:type="spellEnd"/>
      <w:r>
        <w:t xml:space="preserve"> der </w:t>
      </w:r>
      <w:proofErr w:type="spellStart"/>
      <w:r>
        <w:t>Apocryphenn</w:t>
      </w:r>
      <w:proofErr w:type="spellEnd"/>
      <w:r>
        <w:t xml:space="preserve"> </w:t>
      </w:r>
      <w:proofErr w:type="spellStart"/>
      <w:r>
        <w:t>bucher</w:t>
      </w:r>
      <w:proofErr w:type="spellEnd"/>
      <w:r>
        <w:t xml:space="preserve"> </w:t>
      </w:r>
      <w:proofErr w:type="spellStart"/>
      <w:r>
        <w:t>gehaldenn</w:t>
      </w:r>
      <w:proofErr w:type="spellEnd"/>
      <w:r>
        <w:t xml:space="preserve"> werden / als </w:t>
      </w:r>
      <w:proofErr w:type="spellStart"/>
      <w:r>
        <w:t>diesser</w:t>
      </w:r>
      <w:proofErr w:type="spellEnd"/>
      <w:r>
        <w:t xml:space="preserve">. </w:t>
      </w:r>
    </w:p>
    <w:p w14:paraId="1760EFA8" w14:textId="77777777" w:rsidR="00031617" w:rsidRDefault="00031617" w:rsidP="00031617">
      <w:pPr>
        <w:pStyle w:val="StandardWeb"/>
      </w:pPr>
      <w:proofErr w:type="spellStart"/>
      <w:r>
        <w:t>Esore</w:t>
      </w:r>
      <w:proofErr w:type="spellEnd"/>
      <w:r>
        <w:t xml:space="preserve">. </w:t>
      </w:r>
      <w:proofErr w:type="spellStart"/>
      <w:r>
        <w:t>iij</w:t>
      </w:r>
      <w:proofErr w:type="spellEnd"/>
      <w:r>
        <w:t xml:space="preserve">. et. </w:t>
      </w:r>
      <w:proofErr w:type="spellStart"/>
      <w:r>
        <w:t>iiij</w:t>
      </w:r>
      <w:proofErr w:type="spellEnd"/>
      <w:r>
        <w:t>.</w:t>
      </w:r>
      <w:r>
        <w:br/>
        <w:t xml:space="preserve">Das die zwey letzte </w:t>
      </w:r>
      <w:proofErr w:type="spellStart"/>
      <w:r>
        <w:t>bucher</w:t>
      </w:r>
      <w:proofErr w:type="spellEnd"/>
      <w:r>
        <w:t xml:space="preserve"> </w:t>
      </w:r>
      <w:proofErr w:type="spellStart"/>
      <w:r>
        <w:t>Esore</w:t>
      </w:r>
      <w:proofErr w:type="spellEnd"/>
      <w:r>
        <w:t xml:space="preserve"> </w:t>
      </w:r>
      <w:proofErr w:type="spellStart"/>
      <w:r>
        <w:t>ye</w:t>
      </w:r>
      <w:proofErr w:type="spellEnd"/>
      <w:r>
        <w:t xml:space="preserve"> und </w:t>
      </w:r>
      <w:proofErr w:type="spellStart"/>
      <w:r>
        <w:t>ye</w:t>
      </w:r>
      <w:proofErr w:type="spellEnd"/>
      <w:r>
        <w:t xml:space="preserve"> / </w:t>
      </w:r>
      <w:proofErr w:type="spellStart"/>
      <w:r>
        <w:t>fur</w:t>
      </w:r>
      <w:proofErr w:type="spellEnd"/>
      <w:r>
        <w:t xml:space="preserve"> kein </w:t>
      </w:r>
      <w:proofErr w:type="spellStart"/>
      <w:r>
        <w:t>heylig</w:t>
      </w:r>
      <w:proofErr w:type="spellEnd"/>
      <w:r>
        <w:t xml:space="preserve"> biblische </w:t>
      </w:r>
      <w:proofErr w:type="spellStart"/>
      <w:r>
        <w:t>schrifft</w:t>
      </w:r>
      <w:proofErr w:type="spellEnd"/>
      <w:r>
        <w:t xml:space="preserve"> gehalten </w:t>
      </w:r>
      <w:proofErr w:type="spellStart"/>
      <w:r>
        <w:t>seint</w:t>
      </w:r>
      <w:proofErr w:type="spellEnd"/>
      <w:r>
        <w:t xml:space="preserve">. </w:t>
      </w:r>
    </w:p>
    <w:p w14:paraId="7CD6B441" w14:textId="77777777" w:rsidR="00031617" w:rsidRDefault="00031617" w:rsidP="00031617">
      <w:pPr>
        <w:pStyle w:val="StandardWeb"/>
      </w:pPr>
      <w:r>
        <w:t xml:space="preserve">Dergleichen ist das gebet Manasse und Baruch und die zwey letzte </w:t>
      </w:r>
      <w:proofErr w:type="spellStart"/>
      <w:r>
        <w:t>capittel</w:t>
      </w:r>
      <w:proofErr w:type="spellEnd"/>
      <w:r>
        <w:t xml:space="preserve"> Danielis / von der Susanna von dem </w:t>
      </w:r>
      <w:proofErr w:type="spellStart"/>
      <w:r>
        <w:t>abtgot</w:t>
      </w:r>
      <w:proofErr w:type="spellEnd"/>
      <w:r>
        <w:t xml:space="preserve"> Bel / und </w:t>
      </w:r>
      <w:proofErr w:type="spellStart"/>
      <w:r>
        <w:t>drachen</w:t>
      </w:r>
      <w:proofErr w:type="spellEnd"/>
      <w:r>
        <w:t xml:space="preserve"> / und von </w:t>
      </w:r>
      <w:proofErr w:type="spellStart"/>
      <w:r>
        <w:t>Abakuk</w:t>
      </w:r>
      <w:proofErr w:type="spellEnd"/>
      <w:r>
        <w:t xml:space="preserve">. </w:t>
      </w:r>
    </w:p>
    <w:p w14:paraId="53CE129B" w14:textId="77777777" w:rsidR="00031617" w:rsidRDefault="00031617" w:rsidP="00031617">
      <w:pPr>
        <w:pStyle w:val="StandardWeb"/>
      </w:pPr>
      <w:proofErr w:type="spellStart"/>
      <w:r>
        <w:t>Wiewol</w:t>
      </w:r>
      <w:proofErr w:type="spellEnd"/>
      <w:r>
        <w:t xml:space="preserve"> in itzt </w:t>
      </w:r>
      <w:proofErr w:type="spellStart"/>
      <w:r>
        <w:t>gemeltenn</w:t>
      </w:r>
      <w:proofErr w:type="spellEnd"/>
      <w:r>
        <w:t xml:space="preserve"> </w:t>
      </w:r>
      <w:proofErr w:type="spellStart"/>
      <w:r>
        <w:t>buchern</w:t>
      </w:r>
      <w:proofErr w:type="spellEnd"/>
      <w:r>
        <w:t xml:space="preserve"> / nicht wenig geschrieben stehet / das </w:t>
      </w:r>
      <w:proofErr w:type="spellStart"/>
      <w:r>
        <w:t>niemants</w:t>
      </w:r>
      <w:proofErr w:type="spellEnd"/>
      <w:r>
        <w:t xml:space="preserve"> </w:t>
      </w:r>
      <w:proofErr w:type="spellStart"/>
      <w:r>
        <w:t>verneynen</w:t>
      </w:r>
      <w:proofErr w:type="spellEnd"/>
      <w:r>
        <w:t xml:space="preserve"> </w:t>
      </w:r>
      <w:proofErr w:type="spellStart"/>
      <w:r>
        <w:t>darff</w:t>
      </w:r>
      <w:proofErr w:type="spellEnd"/>
      <w:r>
        <w:t xml:space="preserve"> / Dannoch ist </w:t>
      </w:r>
      <w:proofErr w:type="spellStart"/>
      <w:r>
        <w:t>niemant</w:t>
      </w:r>
      <w:proofErr w:type="spellEnd"/>
      <w:r>
        <w:t xml:space="preserve"> </w:t>
      </w:r>
      <w:proofErr w:type="spellStart"/>
      <w:r>
        <w:t>getzwungen</w:t>
      </w:r>
      <w:proofErr w:type="spellEnd"/>
      <w:r>
        <w:t xml:space="preserve"> / die </w:t>
      </w:r>
      <w:proofErr w:type="spellStart"/>
      <w:r>
        <w:t>sententz</w:t>
      </w:r>
      <w:proofErr w:type="spellEnd"/>
      <w:r>
        <w:t xml:space="preserve"> </w:t>
      </w:r>
      <w:proofErr w:type="spellStart"/>
      <w:r>
        <w:t>unn</w:t>
      </w:r>
      <w:proofErr w:type="spellEnd"/>
      <w:r>
        <w:t xml:space="preserve"> </w:t>
      </w:r>
      <w:proofErr w:type="spellStart"/>
      <w:r>
        <w:t>wort</w:t>
      </w:r>
      <w:proofErr w:type="spellEnd"/>
      <w:r>
        <w:t xml:space="preserve"> der selben </w:t>
      </w:r>
      <w:proofErr w:type="spellStart"/>
      <w:r>
        <w:t>bucher</w:t>
      </w:r>
      <w:proofErr w:type="spellEnd"/>
      <w:r>
        <w:t xml:space="preserve"> </w:t>
      </w:r>
      <w:proofErr w:type="spellStart"/>
      <w:r>
        <w:t>antzunehmen</w:t>
      </w:r>
      <w:proofErr w:type="spellEnd"/>
      <w:r>
        <w:t xml:space="preserve"> / derhalben das sie in solchen </w:t>
      </w:r>
      <w:proofErr w:type="spellStart"/>
      <w:r>
        <w:t>buchern</w:t>
      </w:r>
      <w:proofErr w:type="spellEnd"/>
      <w:r>
        <w:t xml:space="preserve"> </w:t>
      </w:r>
      <w:proofErr w:type="spellStart"/>
      <w:r>
        <w:t>geleßen</w:t>
      </w:r>
      <w:proofErr w:type="spellEnd"/>
      <w:r>
        <w:t xml:space="preserve"> </w:t>
      </w:r>
      <w:proofErr w:type="spellStart"/>
      <w:r>
        <w:t>werdenn</w:t>
      </w:r>
      <w:proofErr w:type="spellEnd"/>
      <w:r>
        <w:t xml:space="preserve"> / </w:t>
      </w:r>
      <w:proofErr w:type="spellStart"/>
      <w:r>
        <w:t>ßondern</w:t>
      </w:r>
      <w:proofErr w:type="spellEnd"/>
      <w:r>
        <w:t xml:space="preserve"> derwegen / Das sie in andern (die </w:t>
      </w:r>
      <w:proofErr w:type="spellStart"/>
      <w:r>
        <w:t>heylige</w:t>
      </w:r>
      <w:proofErr w:type="spellEnd"/>
      <w:r>
        <w:t xml:space="preserve"> </w:t>
      </w:r>
      <w:proofErr w:type="spellStart"/>
      <w:r>
        <w:t>gotliche</w:t>
      </w:r>
      <w:proofErr w:type="spellEnd"/>
      <w:r>
        <w:t xml:space="preserve"> </w:t>
      </w:r>
      <w:proofErr w:type="spellStart"/>
      <w:r>
        <w:t>schrifft</w:t>
      </w:r>
      <w:proofErr w:type="spellEnd"/>
      <w:r>
        <w:t xml:space="preserve"> </w:t>
      </w:r>
      <w:proofErr w:type="spellStart"/>
      <w:r>
        <w:t>genant</w:t>
      </w:r>
      <w:proofErr w:type="spellEnd"/>
      <w:r>
        <w:t xml:space="preserve">) auch </w:t>
      </w:r>
      <w:proofErr w:type="spellStart"/>
      <w:r>
        <w:t>mugen</w:t>
      </w:r>
      <w:proofErr w:type="spellEnd"/>
      <w:r>
        <w:t xml:space="preserve"> gefunden werden / Derhalben ist erstlich </w:t>
      </w:r>
      <w:proofErr w:type="spellStart"/>
      <w:r>
        <w:t>zumercken</w:t>
      </w:r>
      <w:proofErr w:type="spellEnd"/>
      <w:r>
        <w:t xml:space="preserve"> / das viel </w:t>
      </w:r>
      <w:proofErr w:type="spellStart"/>
      <w:r>
        <w:t>schrifften</w:t>
      </w:r>
      <w:proofErr w:type="spellEnd"/>
      <w:r>
        <w:t xml:space="preserve"> in </w:t>
      </w:r>
      <w:proofErr w:type="spellStart"/>
      <w:r>
        <w:t>heyliger</w:t>
      </w:r>
      <w:proofErr w:type="spellEnd"/>
      <w:r>
        <w:t xml:space="preserve"> </w:t>
      </w:r>
      <w:proofErr w:type="spellStart"/>
      <w:r>
        <w:t>kirchen</w:t>
      </w:r>
      <w:proofErr w:type="spellEnd"/>
      <w:r>
        <w:t xml:space="preserve"> </w:t>
      </w:r>
      <w:proofErr w:type="spellStart"/>
      <w:r>
        <w:t>geleßen</w:t>
      </w:r>
      <w:proofErr w:type="spellEnd"/>
      <w:r>
        <w:t xml:space="preserve"> werden / die doch </w:t>
      </w:r>
      <w:proofErr w:type="spellStart"/>
      <w:r>
        <w:t>nit</w:t>
      </w:r>
      <w:proofErr w:type="spellEnd"/>
      <w:r>
        <w:t xml:space="preserve"> Biblisch </w:t>
      </w:r>
      <w:proofErr w:type="spellStart"/>
      <w:r>
        <w:t>unn</w:t>
      </w:r>
      <w:proofErr w:type="spellEnd"/>
      <w:r>
        <w:t xml:space="preserve"> </w:t>
      </w:r>
      <w:proofErr w:type="spellStart"/>
      <w:r>
        <w:t>gotlich</w:t>
      </w:r>
      <w:proofErr w:type="spellEnd"/>
      <w:r>
        <w:t xml:space="preserve"> gewest / </w:t>
      </w:r>
      <w:proofErr w:type="spellStart"/>
      <w:r>
        <w:t>unn</w:t>
      </w:r>
      <w:proofErr w:type="spellEnd"/>
      <w:r>
        <w:t xml:space="preserve"> noch itzt </w:t>
      </w:r>
      <w:proofErr w:type="spellStart"/>
      <w:r>
        <w:t>nit</w:t>
      </w:r>
      <w:proofErr w:type="spellEnd"/>
      <w:r>
        <w:t xml:space="preserve"> </w:t>
      </w:r>
      <w:proofErr w:type="spellStart"/>
      <w:r>
        <w:t>heylig</w:t>
      </w:r>
      <w:proofErr w:type="spellEnd"/>
      <w:r>
        <w:t xml:space="preserve"> </w:t>
      </w:r>
      <w:proofErr w:type="spellStart"/>
      <w:r>
        <w:t>schrifft</w:t>
      </w:r>
      <w:proofErr w:type="spellEnd"/>
      <w:r>
        <w:t xml:space="preserve"> sein. Dan es werden </w:t>
      </w:r>
      <w:proofErr w:type="spellStart"/>
      <w:r>
        <w:t>spruchen</w:t>
      </w:r>
      <w:proofErr w:type="spellEnd"/>
      <w:r>
        <w:t xml:space="preserve"> und reden (Augustini / Hieronymi / </w:t>
      </w:r>
      <w:proofErr w:type="spellStart"/>
      <w:r>
        <w:t>Ambrosij</w:t>
      </w:r>
      <w:proofErr w:type="spellEnd"/>
      <w:r>
        <w:t xml:space="preserve"> / </w:t>
      </w:r>
      <w:proofErr w:type="spellStart"/>
      <w:r>
        <w:t>Gregorij</w:t>
      </w:r>
      <w:proofErr w:type="spellEnd"/>
      <w:r>
        <w:t xml:space="preserve"> / Bede / </w:t>
      </w:r>
      <w:proofErr w:type="spellStart"/>
      <w:r>
        <w:t>Chrysostomi</w:t>
      </w:r>
      <w:proofErr w:type="spellEnd"/>
      <w:r>
        <w:t xml:space="preserve"> / </w:t>
      </w:r>
      <w:proofErr w:type="spellStart"/>
      <w:r>
        <w:t>Cyrilli</w:t>
      </w:r>
      <w:proofErr w:type="spellEnd"/>
      <w:r>
        <w:t xml:space="preserve"> / </w:t>
      </w:r>
      <w:proofErr w:type="spellStart"/>
      <w:r>
        <w:t>lateynischer</w:t>
      </w:r>
      <w:proofErr w:type="spellEnd"/>
      <w:r>
        <w:t xml:space="preserve"> und </w:t>
      </w:r>
      <w:proofErr w:type="spellStart"/>
      <w:r>
        <w:t>kriechischer</w:t>
      </w:r>
      <w:proofErr w:type="spellEnd"/>
      <w:r>
        <w:t xml:space="preserve"> </w:t>
      </w:r>
      <w:proofErr w:type="spellStart"/>
      <w:r>
        <w:t>lerern</w:t>
      </w:r>
      <w:proofErr w:type="spellEnd"/>
      <w:r>
        <w:t xml:space="preserve">) </w:t>
      </w:r>
      <w:proofErr w:type="spellStart"/>
      <w:r>
        <w:t>geleßen</w:t>
      </w:r>
      <w:proofErr w:type="spellEnd"/>
      <w:r>
        <w:t xml:space="preserve"> / und gesungen. Die sich gar nicht wollen als biblische geehret haben / </w:t>
      </w:r>
      <w:proofErr w:type="spellStart"/>
      <w:r>
        <w:t>odder</w:t>
      </w:r>
      <w:proofErr w:type="spellEnd"/>
      <w:r>
        <w:t xml:space="preserve"> das wir / </w:t>
      </w:r>
      <w:proofErr w:type="spellStart"/>
      <w:r>
        <w:t>yhre</w:t>
      </w:r>
      <w:proofErr w:type="spellEnd"/>
      <w:r>
        <w:t xml:space="preserve"> </w:t>
      </w:r>
      <w:proofErr w:type="spellStart"/>
      <w:r>
        <w:t>bucher</w:t>
      </w:r>
      <w:proofErr w:type="spellEnd"/>
      <w:r>
        <w:t xml:space="preserve"> </w:t>
      </w:r>
      <w:proofErr w:type="spellStart"/>
      <w:r>
        <w:t>odder</w:t>
      </w:r>
      <w:proofErr w:type="spellEnd"/>
      <w:r>
        <w:t xml:space="preserve"> </w:t>
      </w:r>
      <w:proofErr w:type="spellStart"/>
      <w:r>
        <w:t>schrifften</w:t>
      </w:r>
      <w:proofErr w:type="spellEnd"/>
      <w:r>
        <w:t xml:space="preserve"> / der </w:t>
      </w:r>
      <w:proofErr w:type="spellStart"/>
      <w:r>
        <w:t>heyligen</w:t>
      </w:r>
      <w:proofErr w:type="spellEnd"/>
      <w:r>
        <w:t xml:space="preserve"> </w:t>
      </w:r>
      <w:proofErr w:type="spellStart"/>
      <w:r>
        <w:t>gotlichen</w:t>
      </w:r>
      <w:proofErr w:type="spellEnd"/>
      <w:r>
        <w:t xml:space="preserve"> </w:t>
      </w:r>
      <w:proofErr w:type="spellStart"/>
      <w:r>
        <w:t>schrifft</w:t>
      </w:r>
      <w:proofErr w:type="spellEnd"/>
      <w:r>
        <w:t xml:space="preserve"> / vorgleichen / aber Biblische und </w:t>
      </w:r>
      <w:proofErr w:type="spellStart"/>
      <w:r>
        <w:t>gotliche</w:t>
      </w:r>
      <w:proofErr w:type="spellEnd"/>
      <w:r>
        <w:t xml:space="preserve"> sollen halten. </w:t>
      </w:r>
    </w:p>
    <w:p w14:paraId="23AC9ADA" w14:textId="77777777" w:rsidR="00031617" w:rsidRDefault="00031617" w:rsidP="00031617">
      <w:pPr>
        <w:pStyle w:val="StandardWeb"/>
      </w:pPr>
      <w:proofErr w:type="spellStart"/>
      <w:r>
        <w:t>Ubung</w:t>
      </w:r>
      <w:proofErr w:type="spellEnd"/>
      <w:r>
        <w:t xml:space="preserve"> d’ </w:t>
      </w:r>
      <w:proofErr w:type="spellStart"/>
      <w:r>
        <w:t>kirchen</w:t>
      </w:r>
      <w:proofErr w:type="spellEnd"/>
      <w:r>
        <w:t>.</w:t>
      </w:r>
      <w:r>
        <w:br/>
      </w:r>
      <w:proofErr w:type="spellStart"/>
      <w:r>
        <w:t>Alßo</w:t>
      </w:r>
      <w:proofErr w:type="spellEnd"/>
      <w:r>
        <w:t xml:space="preserve"> ließet die </w:t>
      </w:r>
      <w:proofErr w:type="spellStart"/>
      <w:r>
        <w:t>Chrsitliche</w:t>
      </w:r>
      <w:proofErr w:type="spellEnd"/>
      <w:r>
        <w:t xml:space="preserve"> </w:t>
      </w:r>
      <w:proofErr w:type="spellStart"/>
      <w:r>
        <w:t>kirche</w:t>
      </w:r>
      <w:proofErr w:type="spellEnd"/>
      <w:r>
        <w:t xml:space="preserve"> </w:t>
      </w:r>
      <w:proofErr w:type="spellStart"/>
      <w:r>
        <w:t>manicherley</w:t>
      </w:r>
      <w:proofErr w:type="spellEnd"/>
      <w:r>
        <w:t xml:space="preserve"> </w:t>
      </w:r>
      <w:proofErr w:type="spellStart"/>
      <w:r>
        <w:t>bucher</w:t>
      </w:r>
      <w:proofErr w:type="spellEnd"/>
      <w:r>
        <w:t xml:space="preserve"> / </w:t>
      </w:r>
      <w:proofErr w:type="spellStart"/>
      <w:r>
        <w:t>ygliche</w:t>
      </w:r>
      <w:proofErr w:type="spellEnd"/>
      <w:r>
        <w:t xml:space="preserve"> in </w:t>
      </w:r>
      <w:proofErr w:type="spellStart"/>
      <w:r>
        <w:t>eygner</w:t>
      </w:r>
      <w:proofErr w:type="spellEnd"/>
      <w:r>
        <w:t xml:space="preserve"> </w:t>
      </w:r>
      <w:proofErr w:type="spellStart"/>
      <w:r>
        <w:t>krafft</w:t>
      </w:r>
      <w:proofErr w:type="spellEnd"/>
      <w:r>
        <w:t xml:space="preserve"> / </w:t>
      </w:r>
      <w:proofErr w:type="spellStart"/>
      <w:r>
        <w:t>unn</w:t>
      </w:r>
      <w:proofErr w:type="spellEnd"/>
      <w:r>
        <w:t xml:space="preserve"> in seiner macht </w:t>
      </w:r>
      <w:proofErr w:type="spellStart"/>
      <w:r>
        <w:t>unn</w:t>
      </w:r>
      <w:proofErr w:type="spellEnd"/>
      <w:r>
        <w:t xml:space="preserve"> </w:t>
      </w:r>
      <w:proofErr w:type="spellStart"/>
      <w:r>
        <w:t>wirden</w:t>
      </w:r>
      <w:proofErr w:type="spellEnd"/>
      <w:r>
        <w:t xml:space="preserve">. Sie machet auch durch </w:t>
      </w:r>
      <w:proofErr w:type="spellStart"/>
      <w:r>
        <w:t>yhren</w:t>
      </w:r>
      <w:proofErr w:type="spellEnd"/>
      <w:r>
        <w:t xml:space="preserve"> gebrauch / kein </w:t>
      </w:r>
      <w:proofErr w:type="spellStart"/>
      <w:r>
        <w:t>schrift</w:t>
      </w:r>
      <w:proofErr w:type="spellEnd"/>
      <w:r>
        <w:t xml:space="preserve"> hoher oder mehr </w:t>
      </w:r>
      <w:proofErr w:type="spellStart"/>
      <w:r>
        <w:t>wirdiger</w:t>
      </w:r>
      <w:proofErr w:type="spellEnd"/>
      <w:r>
        <w:t xml:space="preserve"> / </w:t>
      </w:r>
      <w:proofErr w:type="spellStart"/>
      <w:r>
        <w:t>dan</w:t>
      </w:r>
      <w:proofErr w:type="spellEnd"/>
      <w:r>
        <w:t xml:space="preserve"> sie in </w:t>
      </w:r>
      <w:proofErr w:type="spellStart"/>
      <w:r>
        <w:t>yhr</w:t>
      </w:r>
      <w:proofErr w:type="spellEnd"/>
      <w:r>
        <w:t xml:space="preserve"> selber ist. </w:t>
      </w:r>
    </w:p>
    <w:p w14:paraId="2FBD6F2B" w14:textId="77777777" w:rsidR="00031617" w:rsidRDefault="00031617" w:rsidP="00031617">
      <w:pPr>
        <w:pStyle w:val="StandardWeb"/>
      </w:pPr>
      <w:r>
        <w:t xml:space="preserve">Augustinus und </w:t>
      </w:r>
      <w:proofErr w:type="spellStart"/>
      <w:r>
        <w:t>Jeronymus</w:t>
      </w:r>
      <w:proofErr w:type="spellEnd"/>
      <w:r>
        <w:t xml:space="preserve"> (</w:t>
      </w:r>
      <w:proofErr w:type="spellStart"/>
      <w:r>
        <w:t>unnd</w:t>
      </w:r>
      <w:proofErr w:type="spellEnd"/>
      <w:r>
        <w:t xml:space="preserve"> der </w:t>
      </w:r>
      <w:proofErr w:type="spellStart"/>
      <w:r>
        <w:t>gleychen</w:t>
      </w:r>
      <w:proofErr w:type="spellEnd"/>
      <w:r>
        <w:t xml:space="preserve">) </w:t>
      </w:r>
      <w:proofErr w:type="spellStart"/>
      <w:r>
        <w:t>seint</w:t>
      </w:r>
      <w:proofErr w:type="spellEnd"/>
      <w:r>
        <w:t xml:space="preserve"> </w:t>
      </w:r>
      <w:proofErr w:type="spellStart"/>
      <w:r>
        <w:t>wol</w:t>
      </w:r>
      <w:proofErr w:type="spellEnd"/>
      <w:r>
        <w:t xml:space="preserve"> </w:t>
      </w:r>
      <w:proofErr w:type="spellStart"/>
      <w:r>
        <w:t>heylig</w:t>
      </w:r>
      <w:proofErr w:type="spellEnd"/>
      <w:r>
        <w:t xml:space="preserve"> Christliche </w:t>
      </w:r>
      <w:proofErr w:type="spellStart"/>
      <w:r>
        <w:t>lerer</w:t>
      </w:r>
      <w:proofErr w:type="spellEnd"/>
      <w:r>
        <w:t xml:space="preserve"> / </w:t>
      </w:r>
      <w:proofErr w:type="spellStart"/>
      <w:r>
        <w:t>yhre</w:t>
      </w:r>
      <w:proofErr w:type="spellEnd"/>
      <w:r>
        <w:t xml:space="preserve"> </w:t>
      </w:r>
      <w:proofErr w:type="spellStart"/>
      <w:r>
        <w:t>Homileyen</w:t>
      </w:r>
      <w:proofErr w:type="spellEnd"/>
      <w:r>
        <w:t xml:space="preserve"> und anderer </w:t>
      </w:r>
      <w:proofErr w:type="spellStart"/>
      <w:r>
        <w:t>lerern</w:t>
      </w:r>
      <w:proofErr w:type="spellEnd"/>
      <w:r>
        <w:t xml:space="preserve"> / ließet die </w:t>
      </w:r>
      <w:proofErr w:type="spellStart"/>
      <w:r>
        <w:t>kirch</w:t>
      </w:r>
      <w:proofErr w:type="spellEnd"/>
      <w:r>
        <w:t xml:space="preserve"> / Aber sie </w:t>
      </w:r>
      <w:proofErr w:type="spellStart"/>
      <w:r>
        <w:t>heldet</w:t>
      </w:r>
      <w:proofErr w:type="spellEnd"/>
      <w:r>
        <w:t xml:space="preserve"> sie / d’ biblischen </w:t>
      </w:r>
      <w:proofErr w:type="spellStart"/>
      <w:r>
        <w:t>schrifft</w:t>
      </w:r>
      <w:proofErr w:type="spellEnd"/>
      <w:r>
        <w:t xml:space="preserve"> ungleich / und unvergleichlich geringer. </w:t>
      </w:r>
      <w:proofErr w:type="spellStart"/>
      <w:r>
        <w:t>Unnd</w:t>
      </w:r>
      <w:proofErr w:type="spellEnd"/>
      <w:r>
        <w:t xml:space="preserve"> ab </w:t>
      </w:r>
      <w:proofErr w:type="spellStart"/>
      <w:r>
        <w:t>wol</w:t>
      </w:r>
      <w:proofErr w:type="spellEnd"/>
      <w:r>
        <w:t xml:space="preserve"> </w:t>
      </w:r>
      <w:proofErr w:type="spellStart"/>
      <w:r>
        <w:t>etzliche</w:t>
      </w:r>
      <w:proofErr w:type="spellEnd"/>
      <w:r>
        <w:t xml:space="preserve"> dolle </w:t>
      </w:r>
      <w:proofErr w:type="spellStart"/>
      <w:r>
        <w:t>Monichen</w:t>
      </w:r>
      <w:proofErr w:type="spellEnd"/>
      <w:r>
        <w:t xml:space="preserve"> / gedachte </w:t>
      </w:r>
      <w:proofErr w:type="spellStart"/>
      <w:r>
        <w:t>lerer</w:t>
      </w:r>
      <w:proofErr w:type="spellEnd"/>
      <w:r>
        <w:t xml:space="preserve"> / </w:t>
      </w:r>
      <w:proofErr w:type="spellStart"/>
      <w:r>
        <w:t>ßo</w:t>
      </w:r>
      <w:proofErr w:type="spellEnd"/>
      <w:r>
        <w:t xml:space="preserve"> groß machen und </w:t>
      </w:r>
      <w:proofErr w:type="spellStart"/>
      <w:r>
        <w:t>schatzen</w:t>
      </w:r>
      <w:proofErr w:type="spellEnd"/>
      <w:r>
        <w:t xml:space="preserve"> / sprechende / das </w:t>
      </w:r>
      <w:proofErr w:type="spellStart"/>
      <w:r>
        <w:t>yhren</w:t>
      </w:r>
      <w:proofErr w:type="spellEnd"/>
      <w:r>
        <w:t xml:space="preserve"> </w:t>
      </w:r>
      <w:proofErr w:type="spellStart"/>
      <w:r>
        <w:t>lerungen</w:t>
      </w:r>
      <w:proofErr w:type="spellEnd"/>
      <w:r>
        <w:t xml:space="preserve"> niemands </w:t>
      </w:r>
      <w:proofErr w:type="spellStart"/>
      <w:r>
        <w:t>darff</w:t>
      </w:r>
      <w:proofErr w:type="spellEnd"/>
      <w:r>
        <w:t xml:space="preserve"> widdersagen. </w:t>
      </w:r>
      <w:proofErr w:type="spellStart"/>
      <w:r>
        <w:t>Yedoch</w:t>
      </w:r>
      <w:proofErr w:type="spellEnd"/>
      <w:r>
        <w:t xml:space="preserve"> ist offenbar / wie </w:t>
      </w:r>
      <w:proofErr w:type="spellStart"/>
      <w:r>
        <w:t>obberurte</w:t>
      </w:r>
      <w:proofErr w:type="spellEnd"/>
      <w:r>
        <w:t xml:space="preserve"> </w:t>
      </w:r>
      <w:proofErr w:type="spellStart"/>
      <w:r>
        <w:t>doctores</w:t>
      </w:r>
      <w:proofErr w:type="spellEnd"/>
      <w:r>
        <w:t xml:space="preserve"> alle Christen / von sich / in die </w:t>
      </w:r>
      <w:proofErr w:type="spellStart"/>
      <w:r>
        <w:t>schrifft</w:t>
      </w:r>
      <w:proofErr w:type="spellEnd"/>
      <w:r>
        <w:t xml:space="preserve"> / </w:t>
      </w:r>
      <w:proofErr w:type="spellStart"/>
      <w:r>
        <w:t>furen</w:t>
      </w:r>
      <w:proofErr w:type="spellEnd"/>
      <w:r>
        <w:t xml:space="preserve"> / und sprechen / Das sich ein </w:t>
      </w:r>
      <w:proofErr w:type="spellStart"/>
      <w:r>
        <w:t>yeglicher</w:t>
      </w:r>
      <w:proofErr w:type="spellEnd"/>
      <w:r>
        <w:t xml:space="preserve"> </w:t>
      </w:r>
      <w:proofErr w:type="spellStart"/>
      <w:r>
        <w:t>mensch</w:t>
      </w:r>
      <w:proofErr w:type="spellEnd"/>
      <w:r>
        <w:t xml:space="preserve"> / in die Biblische </w:t>
      </w:r>
      <w:proofErr w:type="spellStart"/>
      <w:r>
        <w:t>schrifft</w:t>
      </w:r>
      <w:proofErr w:type="spellEnd"/>
      <w:r>
        <w:t xml:space="preserve"> </w:t>
      </w:r>
      <w:proofErr w:type="spellStart"/>
      <w:r>
        <w:t>eyniglich</w:t>
      </w:r>
      <w:proofErr w:type="spellEnd"/>
      <w:r>
        <w:t xml:space="preserve"> </w:t>
      </w:r>
      <w:proofErr w:type="spellStart"/>
      <w:r>
        <w:t>unnd</w:t>
      </w:r>
      <w:proofErr w:type="spellEnd"/>
      <w:r>
        <w:t xml:space="preserve"> festiglich </w:t>
      </w:r>
      <w:proofErr w:type="spellStart"/>
      <w:r>
        <w:t>anhefften</w:t>
      </w:r>
      <w:proofErr w:type="spellEnd"/>
      <w:r>
        <w:t xml:space="preserve"> sol. Und das sie einer durch </w:t>
      </w:r>
      <w:proofErr w:type="spellStart"/>
      <w:r>
        <w:t>heylige</w:t>
      </w:r>
      <w:proofErr w:type="spellEnd"/>
      <w:r>
        <w:t xml:space="preserve"> </w:t>
      </w:r>
      <w:proofErr w:type="spellStart"/>
      <w:r>
        <w:t>schrifft</w:t>
      </w:r>
      <w:proofErr w:type="spellEnd"/>
      <w:r>
        <w:t xml:space="preserve"> </w:t>
      </w:r>
      <w:proofErr w:type="spellStart"/>
      <w:r>
        <w:t>teylen</w:t>
      </w:r>
      <w:proofErr w:type="spellEnd"/>
      <w:r>
        <w:t xml:space="preserve"> </w:t>
      </w:r>
      <w:proofErr w:type="spellStart"/>
      <w:r>
        <w:t>unnd</w:t>
      </w:r>
      <w:proofErr w:type="spellEnd"/>
      <w:r>
        <w:t xml:space="preserve"> straffen </w:t>
      </w:r>
      <w:proofErr w:type="spellStart"/>
      <w:r>
        <w:t>mug</w:t>
      </w:r>
      <w:proofErr w:type="spellEnd"/>
      <w:r>
        <w:t xml:space="preserve"> / </w:t>
      </w:r>
      <w:proofErr w:type="spellStart"/>
      <w:r>
        <w:t>ßo</w:t>
      </w:r>
      <w:proofErr w:type="spellEnd"/>
      <w:r>
        <w:t xml:space="preserve"> befunden / das sie </w:t>
      </w:r>
      <w:proofErr w:type="spellStart"/>
      <w:r>
        <w:t>gotlicher</w:t>
      </w:r>
      <w:proofErr w:type="spellEnd"/>
      <w:r>
        <w:t xml:space="preserve"> </w:t>
      </w:r>
      <w:proofErr w:type="spellStart"/>
      <w:r>
        <w:t>schrifft</w:t>
      </w:r>
      <w:proofErr w:type="spellEnd"/>
      <w:r>
        <w:t xml:space="preserve"> </w:t>
      </w:r>
      <w:proofErr w:type="spellStart"/>
      <w:r>
        <w:t>gefelt</w:t>
      </w:r>
      <w:proofErr w:type="spellEnd"/>
      <w:r>
        <w:t xml:space="preserve"> </w:t>
      </w:r>
      <w:proofErr w:type="spellStart"/>
      <w:r>
        <w:t>hetten</w:t>
      </w:r>
      <w:proofErr w:type="spellEnd"/>
      <w:r>
        <w:t xml:space="preserve">. Derhalben / </w:t>
      </w:r>
      <w:proofErr w:type="spellStart"/>
      <w:r>
        <w:t>ap</w:t>
      </w:r>
      <w:proofErr w:type="spellEnd"/>
      <w:r>
        <w:t xml:space="preserve"> gleich die Christliche </w:t>
      </w:r>
      <w:proofErr w:type="spellStart"/>
      <w:r>
        <w:t>kirchen</w:t>
      </w:r>
      <w:proofErr w:type="spellEnd"/>
      <w:r>
        <w:t xml:space="preserve"> / solcher </w:t>
      </w:r>
      <w:proofErr w:type="spellStart"/>
      <w:r>
        <w:t>spruchen</w:t>
      </w:r>
      <w:proofErr w:type="spellEnd"/>
      <w:r>
        <w:t xml:space="preserve"> und reden / </w:t>
      </w:r>
      <w:proofErr w:type="spellStart"/>
      <w:r>
        <w:t>heyliger</w:t>
      </w:r>
      <w:proofErr w:type="spellEnd"/>
      <w:r>
        <w:t xml:space="preserve"> </w:t>
      </w:r>
      <w:proofErr w:type="spellStart"/>
      <w:r>
        <w:t>lerer</w:t>
      </w:r>
      <w:proofErr w:type="spellEnd"/>
      <w:r>
        <w:t xml:space="preserve"> / </w:t>
      </w:r>
      <w:proofErr w:type="spellStart"/>
      <w:r>
        <w:t>teglich</w:t>
      </w:r>
      <w:proofErr w:type="spellEnd"/>
      <w:r>
        <w:t xml:space="preserve"> gebraucht / dannoch </w:t>
      </w:r>
      <w:proofErr w:type="spellStart"/>
      <w:r>
        <w:t>bleyben</w:t>
      </w:r>
      <w:proofErr w:type="spellEnd"/>
      <w:r>
        <w:t xml:space="preserve"> sie </w:t>
      </w:r>
      <w:proofErr w:type="spellStart"/>
      <w:r>
        <w:t>heylige</w:t>
      </w:r>
      <w:proofErr w:type="spellEnd"/>
      <w:r>
        <w:t xml:space="preserve"> </w:t>
      </w:r>
      <w:proofErr w:type="spellStart"/>
      <w:r>
        <w:t>doctores</w:t>
      </w:r>
      <w:proofErr w:type="spellEnd"/>
      <w:r>
        <w:t xml:space="preserve"> / </w:t>
      </w:r>
      <w:proofErr w:type="spellStart"/>
      <w:r>
        <w:t>unnd</w:t>
      </w:r>
      <w:proofErr w:type="spellEnd"/>
      <w:r>
        <w:t xml:space="preserve"> </w:t>
      </w:r>
      <w:proofErr w:type="spellStart"/>
      <w:r>
        <w:t>yhre</w:t>
      </w:r>
      <w:proofErr w:type="spellEnd"/>
      <w:r>
        <w:t xml:space="preserve"> </w:t>
      </w:r>
      <w:proofErr w:type="spellStart"/>
      <w:r>
        <w:t>bucher</w:t>
      </w:r>
      <w:proofErr w:type="spellEnd"/>
      <w:r>
        <w:t xml:space="preserve"> solche </w:t>
      </w:r>
      <w:proofErr w:type="spellStart"/>
      <w:r>
        <w:t>heyligen</w:t>
      </w:r>
      <w:proofErr w:type="spellEnd"/>
      <w:r>
        <w:t xml:space="preserve"> / den wir widersagen </w:t>
      </w:r>
      <w:proofErr w:type="spellStart"/>
      <w:r>
        <w:t>dorffen</w:t>
      </w:r>
      <w:proofErr w:type="spellEnd"/>
      <w:r>
        <w:t xml:space="preserve"> / </w:t>
      </w:r>
      <w:proofErr w:type="spellStart"/>
      <w:r>
        <w:t>unn</w:t>
      </w:r>
      <w:proofErr w:type="spellEnd"/>
      <w:r>
        <w:t xml:space="preserve"> werden </w:t>
      </w:r>
      <w:proofErr w:type="spellStart"/>
      <w:r>
        <w:t>nummer</w:t>
      </w:r>
      <w:proofErr w:type="spellEnd"/>
      <w:r>
        <w:t xml:space="preserve"> mehr Biblische. </w:t>
      </w:r>
    </w:p>
    <w:p w14:paraId="115E9386" w14:textId="77777777" w:rsidR="00031617" w:rsidRDefault="00031617" w:rsidP="00031617">
      <w:pPr>
        <w:pStyle w:val="StandardWeb"/>
      </w:pPr>
      <w:proofErr w:type="spellStart"/>
      <w:r>
        <w:t>Alßo</w:t>
      </w:r>
      <w:proofErr w:type="spellEnd"/>
      <w:r>
        <w:t xml:space="preserve"> </w:t>
      </w:r>
      <w:proofErr w:type="spellStart"/>
      <w:r>
        <w:t>sol</w:t>
      </w:r>
      <w:proofErr w:type="spellEnd"/>
      <w:r>
        <w:t xml:space="preserve"> ein </w:t>
      </w:r>
      <w:proofErr w:type="spellStart"/>
      <w:r>
        <w:t>yeglicher</w:t>
      </w:r>
      <w:proofErr w:type="spellEnd"/>
      <w:r>
        <w:t xml:space="preserve"> / von den </w:t>
      </w:r>
      <w:proofErr w:type="spellStart"/>
      <w:r>
        <w:t>Apocryphen</w:t>
      </w:r>
      <w:proofErr w:type="spellEnd"/>
      <w:r>
        <w:t xml:space="preserve"> reden / das sie / und ein </w:t>
      </w:r>
      <w:proofErr w:type="spellStart"/>
      <w:r>
        <w:t>yeglich</w:t>
      </w:r>
      <w:proofErr w:type="spellEnd"/>
      <w:r>
        <w:t xml:space="preserve"> in seiner </w:t>
      </w:r>
      <w:proofErr w:type="spellStart"/>
      <w:r>
        <w:t>krafft</w:t>
      </w:r>
      <w:proofErr w:type="spellEnd"/>
      <w:r>
        <w:t xml:space="preserve"> und macht </w:t>
      </w:r>
      <w:proofErr w:type="spellStart"/>
      <w:r>
        <w:t>bleyben</w:t>
      </w:r>
      <w:proofErr w:type="spellEnd"/>
      <w:r>
        <w:t xml:space="preserve"> / wie </w:t>
      </w:r>
      <w:proofErr w:type="spellStart"/>
      <w:r>
        <w:t>wol</w:t>
      </w:r>
      <w:proofErr w:type="spellEnd"/>
      <w:r>
        <w:t xml:space="preserve"> sie die </w:t>
      </w:r>
      <w:proofErr w:type="spellStart"/>
      <w:r>
        <w:t>kirchen</w:t>
      </w:r>
      <w:proofErr w:type="spellEnd"/>
      <w:r>
        <w:t xml:space="preserve"> gebraucht / oder die </w:t>
      </w:r>
      <w:proofErr w:type="spellStart"/>
      <w:r>
        <w:t>heylige</w:t>
      </w:r>
      <w:proofErr w:type="spellEnd"/>
      <w:r>
        <w:t xml:space="preserve"> </w:t>
      </w:r>
      <w:proofErr w:type="spellStart"/>
      <w:r>
        <w:t>lerer</w:t>
      </w:r>
      <w:proofErr w:type="spellEnd"/>
      <w:r>
        <w:t xml:space="preserve"> / </w:t>
      </w:r>
      <w:proofErr w:type="spellStart"/>
      <w:r>
        <w:t>zeytten</w:t>
      </w:r>
      <w:proofErr w:type="spellEnd"/>
      <w:r>
        <w:t xml:space="preserve"> (</w:t>
      </w:r>
      <w:proofErr w:type="spellStart"/>
      <w:r>
        <w:t>yhren</w:t>
      </w:r>
      <w:proofErr w:type="spellEnd"/>
      <w:r>
        <w:t xml:space="preserve"> </w:t>
      </w:r>
      <w:proofErr w:type="spellStart"/>
      <w:r>
        <w:t>sachen</w:t>
      </w:r>
      <w:proofErr w:type="spellEnd"/>
      <w:r>
        <w:t xml:space="preserve"> zu gut) </w:t>
      </w:r>
      <w:proofErr w:type="spellStart"/>
      <w:r>
        <w:t>einfuren</w:t>
      </w:r>
      <w:proofErr w:type="spellEnd"/>
      <w:r>
        <w:t xml:space="preserve">. </w:t>
      </w:r>
    </w:p>
    <w:p w14:paraId="744E396B" w14:textId="77777777" w:rsidR="00031617" w:rsidRDefault="00031617" w:rsidP="00031617">
      <w:pPr>
        <w:pStyle w:val="StandardWeb"/>
      </w:pPr>
      <w:proofErr w:type="spellStart"/>
      <w:r>
        <w:t>Darumb</w:t>
      </w:r>
      <w:proofErr w:type="spellEnd"/>
      <w:r>
        <w:t xml:space="preserve"> werden die zwey letzten </w:t>
      </w:r>
      <w:proofErr w:type="spellStart"/>
      <w:r>
        <w:t>bucher</w:t>
      </w:r>
      <w:proofErr w:type="spellEnd"/>
      <w:r>
        <w:t xml:space="preserve"> </w:t>
      </w:r>
      <w:proofErr w:type="spellStart"/>
      <w:r>
        <w:t>Esdre</w:t>
      </w:r>
      <w:proofErr w:type="spellEnd"/>
      <w:r>
        <w:t xml:space="preserve"> / </w:t>
      </w:r>
      <w:proofErr w:type="spellStart"/>
      <w:r>
        <w:t>nindert</w:t>
      </w:r>
      <w:proofErr w:type="spellEnd"/>
      <w:r>
        <w:t xml:space="preserve"> grosser </w:t>
      </w:r>
      <w:proofErr w:type="spellStart"/>
      <w:r>
        <w:t>odder</w:t>
      </w:r>
      <w:proofErr w:type="spellEnd"/>
      <w:r>
        <w:t xml:space="preserve"> mehr durch </w:t>
      </w:r>
      <w:proofErr w:type="spellStart"/>
      <w:r>
        <w:t>gebrauchung</w:t>
      </w:r>
      <w:proofErr w:type="spellEnd"/>
      <w:r>
        <w:t xml:space="preserve"> / </w:t>
      </w:r>
      <w:proofErr w:type="spellStart"/>
      <w:r>
        <w:t>ya</w:t>
      </w:r>
      <w:proofErr w:type="spellEnd"/>
      <w:r>
        <w:t xml:space="preserve"> sie werden </w:t>
      </w:r>
      <w:proofErr w:type="spellStart"/>
      <w:r>
        <w:t>nummer</w:t>
      </w:r>
      <w:proofErr w:type="spellEnd"/>
      <w:r>
        <w:t xml:space="preserve"> mehr den Biblischen </w:t>
      </w:r>
      <w:proofErr w:type="spellStart"/>
      <w:r>
        <w:t>gleichmessig</w:t>
      </w:r>
      <w:proofErr w:type="spellEnd"/>
      <w:r>
        <w:t xml:space="preserve">. </w:t>
      </w:r>
    </w:p>
    <w:p w14:paraId="77FDB17B" w14:textId="77777777" w:rsidR="00031617" w:rsidRDefault="00031617" w:rsidP="00031617">
      <w:pPr>
        <w:pStyle w:val="StandardWeb"/>
      </w:pPr>
      <w:r>
        <w:t xml:space="preserve">Unter den </w:t>
      </w:r>
      <w:proofErr w:type="spellStart"/>
      <w:r>
        <w:t>Apocryphen</w:t>
      </w:r>
      <w:proofErr w:type="spellEnd"/>
      <w:r>
        <w:t xml:space="preserve"> / das ist / die nicht in dem alten </w:t>
      </w:r>
      <w:proofErr w:type="spellStart"/>
      <w:r>
        <w:t>gesetz</w:t>
      </w:r>
      <w:proofErr w:type="spellEnd"/>
      <w:r>
        <w:t xml:space="preserve"> (davon ich itzt sage und </w:t>
      </w:r>
      <w:proofErr w:type="spellStart"/>
      <w:r>
        <w:t>handel</w:t>
      </w:r>
      <w:proofErr w:type="spellEnd"/>
      <w:r>
        <w:t xml:space="preserve">) begriffen / </w:t>
      </w:r>
      <w:proofErr w:type="spellStart"/>
      <w:r>
        <w:t>seint</w:t>
      </w:r>
      <w:proofErr w:type="spellEnd"/>
      <w:r>
        <w:t xml:space="preserve"> / </w:t>
      </w:r>
      <w:proofErr w:type="spellStart"/>
      <w:r>
        <w:t>eltiche</w:t>
      </w:r>
      <w:proofErr w:type="spellEnd"/>
      <w:r>
        <w:t xml:space="preserve"> als die </w:t>
      </w:r>
      <w:proofErr w:type="spellStart"/>
      <w:r>
        <w:t>heylige</w:t>
      </w:r>
      <w:proofErr w:type="spellEnd"/>
      <w:r>
        <w:t xml:space="preserve"> </w:t>
      </w:r>
      <w:proofErr w:type="spellStart"/>
      <w:r>
        <w:t>bucher</w:t>
      </w:r>
      <w:proofErr w:type="spellEnd"/>
      <w:r>
        <w:t xml:space="preserve"> / </w:t>
      </w:r>
      <w:proofErr w:type="spellStart"/>
      <w:r>
        <w:t>unn</w:t>
      </w:r>
      <w:proofErr w:type="spellEnd"/>
      <w:r>
        <w:t xml:space="preserve"> </w:t>
      </w:r>
      <w:proofErr w:type="spellStart"/>
      <w:r>
        <w:t>fur</w:t>
      </w:r>
      <w:proofErr w:type="spellEnd"/>
      <w:r>
        <w:t xml:space="preserve"> </w:t>
      </w:r>
      <w:proofErr w:type="spellStart"/>
      <w:r>
        <w:t>heylige</w:t>
      </w:r>
      <w:proofErr w:type="spellEnd"/>
      <w:r>
        <w:t xml:space="preserve"> </w:t>
      </w:r>
      <w:proofErr w:type="spellStart"/>
      <w:r>
        <w:t>angenummen</w:t>
      </w:r>
      <w:proofErr w:type="spellEnd"/>
      <w:r>
        <w:t xml:space="preserve"> und doch </w:t>
      </w:r>
      <w:proofErr w:type="spellStart"/>
      <w:r>
        <w:t>nit</w:t>
      </w:r>
      <w:proofErr w:type="spellEnd"/>
      <w:r>
        <w:t xml:space="preserve"> </w:t>
      </w:r>
      <w:proofErr w:type="spellStart"/>
      <w:r>
        <w:t>gotlich</w:t>
      </w:r>
      <w:proofErr w:type="spellEnd"/>
      <w:r>
        <w:t xml:space="preserve"> </w:t>
      </w:r>
      <w:proofErr w:type="spellStart"/>
      <w:r>
        <w:t>odder</w:t>
      </w:r>
      <w:proofErr w:type="spellEnd"/>
      <w:r>
        <w:t xml:space="preserve"> Biblische </w:t>
      </w:r>
      <w:proofErr w:type="spellStart"/>
      <w:r>
        <w:t>geschatzt</w:t>
      </w:r>
      <w:proofErr w:type="spellEnd"/>
      <w:r>
        <w:t xml:space="preserve">. </w:t>
      </w:r>
    </w:p>
    <w:p w14:paraId="5A8EC660" w14:textId="77777777" w:rsidR="00031617" w:rsidRDefault="00031617" w:rsidP="00031617">
      <w:pPr>
        <w:pStyle w:val="StandardWeb"/>
      </w:pPr>
      <w:r>
        <w:t xml:space="preserve">Nemlich / </w:t>
      </w:r>
    </w:p>
    <w:p w14:paraId="325D331B" w14:textId="77777777" w:rsidR="00031617" w:rsidRDefault="00031617" w:rsidP="00031617">
      <w:pPr>
        <w:pStyle w:val="StandardWeb"/>
      </w:pPr>
      <w:r>
        <w:t xml:space="preserve">i. </w:t>
      </w:r>
      <w:proofErr w:type="spellStart"/>
      <w:r>
        <w:t>Sapientie</w:t>
      </w:r>
      <w:proofErr w:type="spellEnd"/>
      <w:r>
        <w:br/>
        <w:t xml:space="preserve">ii. </w:t>
      </w:r>
      <w:proofErr w:type="spellStart"/>
      <w:r>
        <w:t>Ecclesiastici</w:t>
      </w:r>
      <w:proofErr w:type="spellEnd"/>
      <w:r>
        <w:br/>
      </w:r>
      <w:proofErr w:type="spellStart"/>
      <w:r>
        <w:t>iij</w:t>
      </w:r>
      <w:proofErr w:type="spellEnd"/>
      <w:r>
        <w:t>. Judith</w:t>
      </w:r>
      <w:r>
        <w:br/>
      </w:r>
      <w:proofErr w:type="spellStart"/>
      <w:r>
        <w:t>iiij</w:t>
      </w:r>
      <w:proofErr w:type="spellEnd"/>
      <w:r>
        <w:t xml:space="preserve">. </w:t>
      </w:r>
      <w:proofErr w:type="spellStart"/>
      <w:r>
        <w:t>Thobie</w:t>
      </w:r>
      <w:proofErr w:type="spellEnd"/>
      <w:r>
        <w:br/>
      </w:r>
      <w:proofErr w:type="spellStart"/>
      <w:r>
        <w:t>Machabeorum</w:t>
      </w:r>
      <w:proofErr w:type="spellEnd"/>
      <w:r>
        <w:t>.</w:t>
      </w:r>
    </w:p>
    <w:p w14:paraId="3C7E71AB" w14:textId="77777777" w:rsidR="00031617" w:rsidRDefault="00031617" w:rsidP="00031617">
      <w:pPr>
        <w:pStyle w:val="StandardWeb"/>
      </w:pPr>
      <w:proofErr w:type="spellStart"/>
      <w:r>
        <w:t>Disse</w:t>
      </w:r>
      <w:proofErr w:type="spellEnd"/>
      <w:r>
        <w:t xml:space="preserve"> </w:t>
      </w:r>
      <w:proofErr w:type="spellStart"/>
      <w:r>
        <w:t>bucher</w:t>
      </w:r>
      <w:proofErr w:type="spellEnd"/>
      <w:r>
        <w:t xml:space="preserve"> und </w:t>
      </w:r>
      <w:proofErr w:type="spellStart"/>
      <w:r>
        <w:t>yhren</w:t>
      </w:r>
      <w:proofErr w:type="spellEnd"/>
      <w:r>
        <w:t xml:space="preserve"> </w:t>
      </w:r>
      <w:proofErr w:type="spellStart"/>
      <w:r>
        <w:t>ynhalt</w:t>
      </w:r>
      <w:proofErr w:type="spellEnd"/>
      <w:r>
        <w:t xml:space="preserve"> / </w:t>
      </w:r>
      <w:proofErr w:type="spellStart"/>
      <w:r>
        <w:t>sol</w:t>
      </w:r>
      <w:proofErr w:type="spellEnd"/>
      <w:r>
        <w:t xml:space="preserve"> </w:t>
      </w:r>
      <w:proofErr w:type="spellStart"/>
      <w:r>
        <w:t>keyner</w:t>
      </w:r>
      <w:proofErr w:type="spellEnd"/>
      <w:r>
        <w:t xml:space="preserve"> / als Biblische halten / aber er mag sie </w:t>
      </w:r>
      <w:proofErr w:type="spellStart"/>
      <w:r>
        <w:t>wol</w:t>
      </w:r>
      <w:proofErr w:type="spellEnd"/>
      <w:r>
        <w:t xml:space="preserve"> </w:t>
      </w:r>
      <w:proofErr w:type="spellStart"/>
      <w:r>
        <w:t>fur</w:t>
      </w:r>
      <w:proofErr w:type="spellEnd"/>
      <w:r>
        <w:t xml:space="preserve"> alte </w:t>
      </w:r>
      <w:proofErr w:type="spellStart"/>
      <w:r>
        <w:t>heylige</w:t>
      </w:r>
      <w:proofErr w:type="spellEnd"/>
      <w:r>
        <w:t xml:space="preserve"> </w:t>
      </w:r>
      <w:proofErr w:type="spellStart"/>
      <w:r>
        <w:t>schrifft</w:t>
      </w:r>
      <w:proofErr w:type="spellEnd"/>
      <w:r>
        <w:t xml:space="preserve"> gebrauchen / wie einer </w:t>
      </w:r>
      <w:proofErr w:type="spellStart"/>
      <w:r>
        <w:t>sonste</w:t>
      </w:r>
      <w:proofErr w:type="spellEnd"/>
      <w:r>
        <w:t xml:space="preserve"> </w:t>
      </w:r>
      <w:proofErr w:type="spellStart"/>
      <w:r>
        <w:t>heyliger</w:t>
      </w:r>
      <w:proofErr w:type="spellEnd"/>
      <w:r>
        <w:t xml:space="preserve"> </w:t>
      </w:r>
      <w:proofErr w:type="spellStart"/>
      <w:r>
        <w:t>lerern</w:t>
      </w:r>
      <w:proofErr w:type="spellEnd"/>
      <w:r>
        <w:t xml:space="preserve"> </w:t>
      </w:r>
      <w:proofErr w:type="spellStart"/>
      <w:r>
        <w:t>schrifft</w:t>
      </w:r>
      <w:proofErr w:type="spellEnd"/>
      <w:r>
        <w:t xml:space="preserve"> gebraucht. </w:t>
      </w:r>
    </w:p>
    <w:p w14:paraId="59DB854F" w14:textId="77777777" w:rsidR="00031617" w:rsidRDefault="00031617" w:rsidP="00031617">
      <w:pPr>
        <w:pStyle w:val="StandardWeb"/>
      </w:pPr>
      <w:proofErr w:type="spellStart"/>
      <w:r>
        <w:t>Unnd</w:t>
      </w:r>
      <w:proofErr w:type="spellEnd"/>
      <w:r>
        <w:t xml:space="preserve"> wie </w:t>
      </w:r>
      <w:proofErr w:type="spellStart"/>
      <w:r>
        <w:t>wol</w:t>
      </w:r>
      <w:proofErr w:type="spellEnd"/>
      <w:r>
        <w:t xml:space="preserve"> sie / wie gemeldet / </w:t>
      </w:r>
      <w:proofErr w:type="spellStart"/>
      <w:r>
        <w:t>nit</w:t>
      </w:r>
      <w:proofErr w:type="spellEnd"/>
      <w:r>
        <w:t xml:space="preserve"> als Biblische leer </w:t>
      </w:r>
      <w:proofErr w:type="spellStart"/>
      <w:r>
        <w:t>seint</w:t>
      </w:r>
      <w:proofErr w:type="spellEnd"/>
      <w:r>
        <w:t xml:space="preserve"> </w:t>
      </w:r>
      <w:proofErr w:type="spellStart"/>
      <w:r>
        <w:t>zuachten</w:t>
      </w:r>
      <w:proofErr w:type="spellEnd"/>
      <w:r>
        <w:t xml:space="preserve"> / dannoch </w:t>
      </w:r>
      <w:proofErr w:type="spellStart"/>
      <w:r>
        <w:t>radt</w:t>
      </w:r>
      <w:proofErr w:type="spellEnd"/>
      <w:r>
        <w:t xml:space="preserve"> ich </w:t>
      </w:r>
      <w:proofErr w:type="spellStart"/>
      <w:r>
        <w:t>niemandts</w:t>
      </w:r>
      <w:proofErr w:type="spellEnd"/>
      <w:r>
        <w:t xml:space="preserve"> / sie in </w:t>
      </w:r>
      <w:proofErr w:type="spellStart"/>
      <w:r>
        <w:t>leychtfertickeit</w:t>
      </w:r>
      <w:proofErr w:type="spellEnd"/>
      <w:r>
        <w:t xml:space="preserve"> / und </w:t>
      </w:r>
      <w:proofErr w:type="spellStart"/>
      <w:r>
        <w:t>loesem</w:t>
      </w:r>
      <w:proofErr w:type="spellEnd"/>
      <w:r>
        <w:t xml:space="preserve"> </w:t>
      </w:r>
      <w:proofErr w:type="spellStart"/>
      <w:r>
        <w:t>gemut</w:t>
      </w:r>
      <w:proofErr w:type="spellEnd"/>
      <w:r>
        <w:t xml:space="preserve"> </w:t>
      </w:r>
      <w:proofErr w:type="spellStart"/>
      <w:r>
        <w:t>unn</w:t>
      </w:r>
      <w:proofErr w:type="spellEnd"/>
      <w:r>
        <w:t xml:space="preserve"> </w:t>
      </w:r>
      <w:proofErr w:type="spellStart"/>
      <w:r>
        <w:t>spotheyten</w:t>
      </w:r>
      <w:proofErr w:type="spellEnd"/>
      <w:r>
        <w:t xml:space="preserve"> </w:t>
      </w:r>
      <w:proofErr w:type="spellStart"/>
      <w:r>
        <w:t>zuvorwerffen</w:t>
      </w:r>
      <w:proofErr w:type="spellEnd"/>
      <w:r>
        <w:t xml:space="preserve"> / </w:t>
      </w:r>
      <w:proofErr w:type="spellStart"/>
      <w:r>
        <w:t>auff</w:t>
      </w:r>
      <w:proofErr w:type="spellEnd"/>
      <w:r>
        <w:t xml:space="preserve"> das sich keiner selber zuschanden mache / Dan </w:t>
      </w:r>
      <w:proofErr w:type="spellStart"/>
      <w:r>
        <w:t>eß</w:t>
      </w:r>
      <w:proofErr w:type="spellEnd"/>
      <w:r>
        <w:t xml:space="preserve"> wer </w:t>
      </w:r>
      <w:proofErr w:type="spellStart"/>
      <w:r>
        <w:t>zumalh</w:t>
      </w:r>
      <w:proofErr w:type="spellEnd"/>
      <w:r>
        <w:t xml:space="preserve"> </w:t>
      </w:r>
      <w:proofErr w:type="spellStart"/>
      <w:r>
        <w:t>spotlich</w:t>
      </w:r>
      <w:proofErr w:type="spellEnd"/>
      <w:r>
        <w:t xml:space="preserve"> / das du in dem buch der </w:t>
      </w:r>
      <w:proofErr w:type="spellStart"/>
      <w:r>
        <w:t>Weißheit</w:t>
      </w:r>
      <w:proofErr w:type="spellEnd"/>
      <w:r>
        <w:t xml:space="preserve"> verlachest / </w:t>
      </w:r>
      <w:proofErr w:type="spellStart"/>
      <w:r>
        <w:t>dastu</w:t>
      </w:r>
      <w:proofErr w:type="spellEnd"/>
      <w:r>
        <w:t xml:space="preserve"> mit aller </w:t>
      </w:r>
      <w:proofErr w:type="spellStart"/>
      <w:r>
        <w:t>ehererpiettung</w:t>
      </w:r>
      <w:proofErr w:type="spellEnd"/>
      <w:r>
        <w:t xml:space="preserve"> / in </w:t>
      </w:r>
      <w:proofErr w:type="spellStart"/>
      <w:r>
        <w:t>bewerttenn</w:t>
      </w:r>
      <w:proofErr w:type="spellEnd"/>
      <w:r>
        <w:t xml:space="preserve"> </w:t>
      </w:r>
      <w:proofErr w:type="spellStart"/>
      <w:r>
        <w:t>buchern</w:t>
      </w:r>
      <w:proofErr w:type="spellEnd"/>
      <w:r>
        <w:t xml:space="preserve"> </w:t>
      </w:r>
      <w:proofErr w:type="spellStart"/>
      <w:r>
        <w:t>Moysi</w:t>
      </w:r>
      <w:proofErr w:type="spellEnd"/>
      <w:r>
        <w:t xml:space="preserve"> </w:t>
      </w:r>
      <w:proofErr w:type="spellStart"/>
      <w:r>
        <w:t>odder</w:t>
      </w:r>
      <w:proofErr w:type="spellEnd"/>
      <w:r>
        <w:t xml:space="preserve"> Danielis / aber der gleichen / lesen / annehmen / und </w:t>
      </w:r>
      <w:proofErr w:type="spellStart"/>
      <w:r>
        <w:t>kussen</w:t>
      </w:r>
      <w:proofErr w:type="spellEnd"/>
      <w:r>
        <w:t xml:space="preserve"> </w:t>
      </w:r>
      <w:proofErr w:type="spellStart"/>
      <w:r>
        <w:t>mussest</w:t>
      </w:r>
      <w:proofErr w:type="spellEnd"/>
      <w:r>
        <w:t xml:space="preserve">. </w:t>
      </w:r>
    </w:p>
    <w:p w14:paraId="55961FE2" w14:textId="77777777" w:rsidR="00031617" w:rsidRDefault="00031617" w:rsidP="00031617">
      <w:pPr>
        <w:pStyle w:val="StandardWeb"/>
      </w:pPr>
      <w:r>
        <w:t xml:space="preserve">Ich </w:t>
      </w:r>
      <w:proofErr w:type="spellStart"/>
      <w:r>
        <w:t>beken</w:t>
      </w:r>
      <w:proofErr w:type="spellEnd"/>
      <w:r>
        <w:t xml:space="preserve"> / das Hieronymus </w:t>
      </w:r>
      <w:proofErr w:type="spellStart"/>
      <w:r>
        <w:t>obvertzeygte</w:t>
      </w:r>
      <w:proofErr w:type="spellEnd"/>
      <w:r>
        <w:t xml:space="preserve"> </w:t>
      </w:r>
      <w:proofErr w:type="spellStart"/>
      <w:r>
        <w:t>bucher</w:t>
      </w:r>
      <w:proofErr w:type="spellEnd"/>
      <w:r>
        <w:t xml:space="preserve"> </w:t>
      </w:r>
      <w:proofErr w:type="spellStart"/>
      <w:r>
        <w:t>nit</w:t>
      </w:r>
      <w:proofErr w:type="spellEnd"/>
      <w:r>
        <w:t xml:space="preserve"> </w:t>
      </w:r>
      <w:proofErr w:type="spellStart"/>
      <w:r>
        <w:t>ßo</w:t>
      </w:r>
      <w:proofErr w:type="spellEnd"/>
      <w:r>
        <w:t xml:space="preserve"> </w:t>
      </w:r>
      <w:proofErr w:type="spellStart"/>
      <w:r>
        <w:t>starck</w:t>
      </w:r>
      <w:proofErr w:type="spellEnd"/>
      <w:r>
        <w:t xml:space="preserve"> achtet und </w:t>
      </w:r>
      <w:proofErr w:type="spellStart"/>
      <w:r>
        <w:t>helt</w:t>
      </w:r>
      <w:proofErr w:type="spellEnd"/>
      <w:r>
        <w:t xml:space="preserve"> / das sie einen oder </w:t>
      </w:r>
      <w:proofErr w:type="spellStart"/>
      <w:r>
        <w:t>yemants</w:t>
      </w:r>
      <w:proofErr w:type="spellEnd"/>
      <w:r>
        <w:t xml:space="preserve"> der feind / </w:t>
      </w:r>
      <w:proofErr w:type="spellStart"/>
      <w:r>
        <w:t>fellen</w:t>
      </w:r>
      <w:proofErr w:type="spellEnd"/>
      <w:r>
        <w:t xml:space="preserve"> </w:t>
      </w:r>
      <w:proofErr w:type="spellStart"/>
      <w:r>
        <w:t>unn</w:t>
      </w:r>
      <w:proofErr w:type="spellEnd"/>
      <w:r>
        <w:t xml:space="preserve"> fahen </w:t>
      </w:r>
      <w:proofErr w:type="spellStart"/>
      <w:r>
        <w:t>unn</w:t>
      </w:r>
      <w:proofErr w:type="spellEnd"/>
      <w:r>
        <w:t xml:space="preserve"> </w:t>
      </w:r>
      <w:proofErr w:type="spellStart"/>
      <w:r>
        <w:t>pinden</w:t>
      </w:r>
      <w:proofErr w:type="spellEnd"/>
      <w:r>
        <w:t xml:space="preserve"> </w:t>
      </w:r>
      <w:proofErr w:type="spellStart"/>
      <w:r>
        <w:t>mugen</w:t>
      </w:r>
      <w:proofErr w:type="spellEnd"/>
      <w:r>
        <w:t xml:space="preserve"> / dannoch sein sie mehr und </w:t>
      </w:r>
      <w:proofErr w:type="spellStart"/>
      <w:r>
        <w:t>mechtiger</w:t>
      </w:r>
      <w:proofErr w:type="spellEnd"/>
      <w:r>
        <w:t xml:space="preserve"> / den </w:t>
      </w:r>
      <w:proofErr w:type="spellStart"/>
      <w:r>
        <w:t>Hiero</w:t>
      </w:r>
      <w:proofErr w:type="spellEnd"/>
      <w:r>
        <w:t xml:space="preserve">. August. </w:t>
      </w:r>
      <w:proofErr w:type="spellStart"/>
      <w:r>
        <w:t>unn</w:t>
      </w:r>
      <w:proofErr w:type="spellEnd"/>
      <w:r>
        <w:t xml:space="preserve"> der selben gleichen </w:t>
      </w:r>
      <w:proofErr w:type="spellStart"/>
      <w:r>
        <w:t>lerer</w:t>
      </w:r>
      <w:proofErr w:type="spellEnd"/>
      <w:r>
        <w:t xml:space="preserve"> / </w:t>
      </w:r>
      <w:proofErr w:type="spellStart"/>
      <w:r>
        <w:t>krigisch</w:t>
      </w:r>
      <w:proofErr w:type="spellEnd"/>
      <w:r>
        <w:t xml:space="preserve"> und </w:t>
      </w:r>
      <w:proofErr w:type="spellStart"/>
      <w:r>
        <w:t>lateynisch</w:t>
      </w:r>
      <w:proofErr w:type="spellEnd"/>
      <w:r>
        <w:t xml:space="preserve">. </w:t>
      </w:r>
    </w:p>
    <w:p w14:paraId="7B52086D" w14:textId="77777777" w:rsidR="00031617" w:rsidRDefault="00031617" w:rsidP="00031617">
      <w:pPr>
        <w:pStyle w:val="StandardWeb"/>
      </w:pPr>
      <w:r>
        <w:t xml:space="preserve">Ich sag auch / das wir </w:t>
      </w:r>
      <w:proofErr w:type="spellStart"/>
      <w:r>
        <w:t>spruchen</w:t>
      </w:r>
      <w:proofErr w:type="spellEnd"/>
      <w:r>
        <w:t xml:space="preserve"> gedachter </w:t>
      </w:r>
      <w:proofErr w:type="spellStart"/>
      <w:r>
        <w:t>bucher</w:t>
      </w:r>
      <w:proofErr w:type="spellEnd"/>
      <w:r>
        <w:t xml:space="preserve"> / </w:t>
      </w:r>
      <w:proofErr w:type="spellStart"/>
      <w:r>
        <w:t>yn</w:t>
      </w:r>
      <w:proofErr w:type="spellEnd"/>
      <w:r>
        <w:t xml:space="preserve"> </w:t>
      </w:r>
      <w:proofErr w:type="spellStart"/>
      <w:r>
        <w:t>sententz</w:t>
      </w:r>
      <w:proofErr w:type="spellEnd"/>
      <w:r>
        <w:t xml:space="preserve"> / an ander bestendige Biblische </w:t>
      </w:r>
      <w:proofErr w:type="spellStart"/>
      <w:r>
        <w:t>red</w:t>
      </w:r>
      <w:proofErr w:type="spellEnd"/>
      <w:r>
        <w:t xml:space="preserve"> / wider </w:t>
      </w:r>
      <w:proofErr w:type="spellStart"/>
      <w:r>
        <w:t>keynen</w:t>
      </w:r>
      <w:proofErr w:type="spellEnd"/>
      <w:r>
        <w:t xml:space="preserve"> </w:t>
      </w:r>
      <w:proofErr w:type="spellStart"/>
      <w:r>
        <w:t>feyndt</w:t>
      </w:r>
      <w:proofErr w:type="spellEnd"/>
      <w:r>
        <w:t xml:space="preserve"> </w:t>
      </w:r>
      <w:proofErr w:type="spellStart"/>
      <w:r>
        <w:t>werffen</w:t>
      </w:r>
      <w:proofErr w:type="spellEnd"/>
      <w:r>
        <w:t xml:space="preserve"> </w:t>
      </w:r>
      <w:proofErr w:type="spellStart"/>
      <w:r>
        <w:t>unnd</w:t>
      </w:r>
      <w:proofErr w:type="spellEnd"/>
      <w:r>
        <w:t xml:space="preserve"> </w:t>
      </w:r>
      <w:proofErr w:type="spellStart"/>
      <w:r>
        <w:t>fur</w:t>
      </w:r>
      <w:proofErr w:type="spellEnd"/>
      <w:r>
        <w:t xml:space="preserve"> rucken sollen. Aber doch </w:t>
      </w:r>
      <w:proofErr w:type="spellStart"/>
      <w:r>
        <w:t>mugen</w:t>
      </w:r>
      <w:proofErr w:type="spellEnd"/>
      <w:r>
        <w:t xml:space="preserve"> sie </w:t>
      </w:r>
      <w:proofErr w:type="spellStart"/>
      <w:r>
        <w:t>nebent</w:t>
      </w:r>
      <w:proofErr w:type="spellEnd"/>
      <w:r>
        <w:t xml:space="preserve"> andern </w:t>
      </w:r>
      <w:proofErr w:type="spellStart"/>
      <w:r>
        <w:t>schrifften</w:t>
      </w:r>
      <w:proofErr w:type="spellEnd"/>
      <w:r>
        <w:t xml:space="preserve"> </w:t>
      </w:r>
      <w:proofErr w:type="spellStart"/>
      <w:r>
        <w:t>sttehen</w:t>
      </w:r>
      <w:proofErr w:type="spellEnd"/>
      <w:r>
        <w:t xml:space="preserve"> / den </w:t>
      </w:r>
      <w:proofErr w:type="spellStart"/>
      <w:r>
        <w:t>hauffen</w:t>
      </w:r>
      <w:proofErr w:type="spellEnd"/>
      <w:r>
        <w:t xml:space="preserve"> </w:t>
      </w:r>
      <w:proofErr w:type="spellStart"/>
      <w:r>
        <w:t>gemehren</w:t>
      </w:r>
      <w:proofErr w:type="spellEnd"/>
      <w:r>
        <w:t xml:space="preserve"> und </w:t>
      </w:r>
      <w:proofErr w:type="spellStart"/>
      <w:r>
        <w:t>tzyren</w:t>
      </w:r>
      <w:proofErr w:type="spellEnd"/>
      <w:r>
        <w:t xml:space="preserve"> / Dan </w:t>
      </w:r>
      <w:proofErr w:type="spellStart"/>
      <w:r>
        <w:t>yderman</w:t>
      </w:r>
      <w:proofErr w:type="spellEnd"/>
      <w:r>
        <w:t xml:space="preserve"> </w:t>
      </w:r>
      <w:proofErr w:type="spellStart"/>
      <w:r>
        <w:t>wurt</w:t>
      </w:r>
      <w:proofErr w:type="spellEnd"/>
      <w:r>
        <w:t xml:space="preserve"> bekennen / das </w:t>
      </w:r>
      <w:proofErr w:type="spellStart"/>
      <w:r>
        <w:t>loblich</w:t>
      </w:r>
      <w:proofErr w:type="spellEnd"/>
      <w:r>
        <w:t xml:space="preserve"> (wie </w:t>
      </w:r>
      <w:proofErr w:type="spellStart"/>
      <w:r>
        <w:t>wol</w:t>
      </w:r>
      <w:proofErr w:type="spellEnd"/>
      <w:r>
        <w:t xml:space="preserve"> </w:t>
      </w:r>
      <w:proofErr w:type="spellStart"/>
      <w:r>
        <w:t>nit</w:t>
      </w:r>
      <w:proofErr w:type="spellEnd"/>
      <w:r>
        <w:t xml:space="preserve"> von </w:t>
      </w:r>
      <w:proofErr w:type="spellStart"/>
      <w:r>
        <w:t>notten</w:t>
      </w:r>
      <w:proofErr w:type="spellEnd"/>
      <w:r>
        <w:t xml:space="preserve">) </w:t>
      </w:r>
      <w:proofErr w:type="spellStart"/>
      <w:r>
        <w:t>ßo</w:t>
      </w:r>
      <w:proofErr w:type="spellEnd"/>
      <w:r>
        <w:t xml:space="preserve"> einer mit einem grossen und schonen </w:t>
      </w:r>
      <w:proofErr w:type="spellStart"/>
      <w:r>
        <w:t>hertz</w:t>
      </w:r>
      <w:proofErr w:type="spellEnd"/>
      <w:r>
        <w:t xml:space="preserve"> </w:t>
      </w:r>
      <w:proofErr w:type="spellStart"/>
      <w:r>
        <w:t>hauffen</w:t>
      </w:r>
      <w:proofErr w:type="spellEnd"/>
      <w:r>
        <w:t xml:space="preserve"> </w:t>
      </w:r>
      <w:proofErr w:type="spellStart"/>
      <w:r>
        <w:t>zihen</w:t>
      </w:r>
      <w:proofErr w:type="spellEnd"/>
      <w:r>
        <w:t xml:space="preserve"> mag. </w:t>
      </w:r>
    </w:p>
    <w:p w14:paraId="151A29F2" w14:textId="77777777" w:rsidR="00031617" w:rsidRDefault="00031617" w:rsidP="00031617">
      <w:pPr>
        <w:pStyle w:val="StandardWeb"/>
      </w:pPr>
      <w:r>
        <w:t>Exemplum.</w:t>
      </w:r>
      <w:r>
        <w:br/>
        <w:t xml:space="preserve">Die </w:t>
      </w:r>
      <w:proofErr w:type="spellStart"/>
      <w:r>
        <w:t>kriegsknecht</w:t>
      </w:r>
      <w:proofErr w:type="spellEnd"/>
      <w:r>
        <w:t xml:space="preserve"> haben </w:t>
      </w:r>
      <w:proofErr w:type="spellStart"/>
      <w:r>
        <w:t>nit</w:t>
      </w:r>
      <w:proofErr w:type="spellEnd"/>
      <w:r>
        <w:t xml:space="preserve"> alle </w:t>
      </w:r>
      <w:proofErr w:type="spellStart"/>
      <w:r>
        <w:t>harnisch</w:t>
      </w:r>
      <w:proofErr w:type="spellEnd"/>
      <w:r>
        <w:t xml:space="preserve"> die </w:t>
      </w:r>
      <w:proofErr w:type="spellStart"/>
      <w:r>
        <w:t>ym</w:t>
      </w:r>
      <w:proofErr w:type="spellEnd"/>
      <w:r>
        <w:t xml:space="preserve"> her </w:t>
      </w:r>
      <w:proofErr w:type="spellStart"/>
      <w:r>
        <w:t>hauffen</w:t>
      </w:r>
      <w:proofErr w:type="spellEnd"/>
      <w:r>
        <w:t xml:space="preserve"> </w:t>
      </w:r>
      <w:proofErr w:type="spellStart"/>
      <w:r>
        <w:t>seint</w:t>
      </w:r>
      <w:proofErr w:type="spellEnd"/>
      <w:r>
        <w:t xml:space="preserve"> / </w:t>
      </w:r>
      <w:proofErr w:type="spellStart"/>
      <w:r>
        <w:t>dennest</w:t>
      </w:r>
      <w:proofErr w:type="spellEnd"/>
      <w:r>
        <w:t xml:space="preserve"> </w:t>
      </w:r>
      <w:proofErr w:type="spellStart"/>
      <w:r>
        <w:t>vorwerffen</w:t>
      </w:r>
      <w:proofErr w:type="spellEnd"/>
      <w:r>
        <w:t xml:space="preserve"> sie </w:t>
      </w:r>
      <w:proofErr w:type="spellStart"/>
      <w:r>
        <w:t>nit</w:t>
      </w:r>
      <w:proofErr w:type="spellEnd"/>
      <w:r>
        <w:t xml:space="preserve"> die </w:t>
      </w:r>
      <w:proofErr w:type="spellStart"/>
      <w:r>
        <w:t>heubtleut</w:t>
      </w:r>
      <w:proofErr w:type="spellEnd"/>
      <w:r>
        <w:t xml:space="preserve">. </w:t>
      </w:r>
      <w:proofErr w:type="spellStart"/>
      <w:r>
        <w:t>Alßo</w:t>
      </w:r>
      <w:proofErr w:type="spellEnd"/>
      <w:r>
        <w:t xml:space="preserve"> ist es mit den </w:t>
      </w:r>
      <w:proofErr w:type="spellStart"/>
      <w:r>
        <w:t>schrifften</w:t>
      </w:r>
      <w:proofErr w:type="spellEnd"/>
      <w:r>
        <w:t xml:space="preserve"> in </w:t>
      </w:r>
      <w:proofErr w:type="spellStart"/>
      <w:r>
        <w:t>obbeschrieben</w:t>
      </w:r>
      <w:proofErr w:type="spellEnd"/>
      <w:r>
        <w:t xml:space="preserve"> </w:t>
      </w:r>
      <w:proofErr w:type="spellStart"/>
      <w:r>
        <w:t>ordnung</w:t>
      </w:r>
      <w:proofErr w:type="spellEnd"/>
      <w:r>
        <w:t xml:space="preserve"> begriffen / und den andern / </w:t>
      </w:r>
      <w:proofErr w:type="spellStart"/>
      <w:r>
        <w:t>ßo</w:t>
      </w:r>
      <w:proofErr w:type="spellEnd"/>
      <w:r>
        <w:t xml:space="preserve"> außerhalb der selben </w:t>
      </w:r>
      <w:proofErr w:type="spellStart"/>
      <w:r>
        <w:t>ordenung</w:t>
      </w:r>
      <w:proofErr w:type="spellEnd"/>
      <w:r>
        <w:t xml:space="preserve"> / </w:t>
      </w:r>
      <w:proofErr w:type="spellStart"/>
      <w:r>
        <w:t>uber</w:t>
      </w:r>
      <w:proofErr w:type="spellEnd"/>
      <w:r>
        <w:t xml:space="preserve"> viel </w:t>
      </w:r>
      <w:proofErr w:type="spellStart"/>
      <w:r>
        <w:t>Jar</w:t>
      </w:r>
      <w:proofErr w:type="spellEnd"/>
      <w:r>
        <w:t xml:space="preserve"> vor Christ </w:t>
      </w:r>
      <w:proofErr w:type="spellStart"/>
      <w:r>
        <w:t>geburt</w:t>
      </w:r>
      <w:proofErr w:type="spellEnd"/>
      <w:r>
        <w:t xml:space="preserve"> gemacht </w:t>
      </w:r>
      <w:proofErr w:type="spellStart"/>
      <w:r>
        <w:t>unnd</w:t>
      </w:r>
      <w:proofErr w:type="spellEnd"/>
      <w:r>
        <w:t xml:space="preserve"> gebraucht sein. Die Biblische </w:t>
      </w:r>
      <w:proofErr w:type="spellStart"/>
      <w:r>
        <w:t>seint</w:t>
      </w:r>
      <w:proofErr w:type="spellEnd"/>
      <w:r>
        <w:t xml:space="preserve"> die geschickte </w:t>
      </w:r>
      <w:proofErr w:type="spellStart"/>
      <w:r>
        <w:t>unnd</w:t>
      </w:r>
      <w:proofErr w:type="spellEnd"/>
      <w:r>
        <w:t xml:space="preserve"> </w:t>
      </w:r>
      <w:proofErr w:type="spellStart"/>
      <w:r>
        <w:t>gewappente</w:t>
      </w:r>
      <w:proofErr w:type="spellEnd"/>
      <w:r>
        <w:t xml:space="preserve"> </w:t>
      </w:r>
      <w:proofErr w:type="spellStart"/>
      <w:r>
        <w:t>sententz</w:t>
      </w:r>
      <w:proofErr w:type="spellEnd"/>
      <w:r>
        <w:t xml:space="preserve"> / Aber die andere </w:t>
      </w:r>
      <w:proofErr w:type="spellStart"/>
      <w:r>
        <w:t>obvermelt</w:t>
      </w:r>
      <w:proofErr w:type="spellEnd"/>
      <w:r>
        <w:t xml:space="preserve"> </w:t>
      </w:r>
      <w:proofErr w:type="spellStart"/>
      <w:r>
        <w:t>seint</w:t>
      </w:r>
      <w:proofErr w:type="spellEnd"/>
      <w:r>
        <w:t xml:space="preserve"> </w:t>
      </w:r>
      <w:proofErr w:type="spellStart"/>
      <w:r>
        <w:t>ploß</w:t>
      </w:r>
      <w:proofErr w:type="spellEnd"/>
      <w:r>
        <w:t xml:space="preserve"> </w:t>
      </w:r>
      <w:proofErr w:type="spellStart"/>
      <w:r>
        <w:t>nacket</w:t>
      </w:r>
      <w:proofErr w:type="spellEnd"/>
      <w:r>
        <w:t xml:space="preserve"> </w:t>
      </w:r>
      <w:proofErr w:type="spellStart"/>
      <w:r>
        <w:t>unn</w:t>
      </w:r>
      <w:proofErr w:type="spellEnd"/>
      <w:r>
        <w:t xml:space="preserve"> schwach / aber sie mehren den </w:t>
      </w:r>
      <w:proofErr w:type="spellStart"/>
      <w:r>
        <w:t>hauffen</w:t>
      </w:r>
      <w:proofErr w:type="spellEnd"/>
      <w:r>
        <w:t xml:space="preserve"> / und dienen zu dem parat </w:t>
      </w:r>
      <w:proofErr w:type="spellStart"/>
      <w:r>
        <w:t>unn</w:t>
      </w:r>
      <w:proofErr w:type="spellEnd"/>
      <w:r>
        <w:t xml:space="preserve"> vorfechten </w:t>
      </w:r>
      <w:proofErr w:type="spellStart"/>
      <w:r>
        <w:t>nit</w:t>
      </w:r>
      <w:proofErr w:type="spellEnd"/>
      <w:r>
        <w:t xml:space="preserve"> </w:t>
      </w:r>
      <w:proofErr w:type="spellStart"/>
      <w:r>
        <w:t>ubel</w:t>
      </w:r>
      <w:proofErr w:type="spellEnd"/>
      <w:r>
        <w:t xml:space="preserve">. In dem parat und vorschirmen pflegt man </w:t>
      </w:r>
      <w:proofErr w:type="spellStart"/>
      <w:r>
        <w:t>schumpff</w:t>
      </w:r>
      <w:proofErr w:type="spellEnd"/>
      <w:r>
        <w:t xml:space="preserve"> / </w:t>
      </w:r>
      <w:proofErr w:type="spellStart"/>
      <w:r>
        <w:t>unn</w:t>
      </w:r>
      <w:proofErr w:type="spellEnd"/>
      <w:r>
        <w:t xml:space="preserve"> </w:t>
      </w:r>
      <w:proofErr w:type="spellStart"/>
      <w:r>
        <w:t>spil</w:t>
      </w:r>
      <w:proofErr w:type="spellEnd"/>
      <w:r>
        <w:t xml:space="preserve"> / </w:t>
      </w:r>
      <w:proofErr w:type="spellStart"/>
      <w:r>
        <w:t>unn</w:t>
      </w:r>
      <w:proofErr w:type="spellEnd"/>
      <w:r>
        <w:t xml:space="preserve"> </w:t>
      </w:r>
      <w:proofErr w:type="spellStart"/>
      <w:r>
        <w:t>lust</w:t>
      </w:r>
      <w:proofErr w:type="spellEnd"/>
      <w:r>
        <w:t xml:space="preserve"> zuhaben. </w:t>
      </w:r>
    </w:p>
    <w:p w14:paraId="27C7F591" w14:textId="77777777" w:rsidR="00031617" w:rsidRDefault="00031617" w:rsidP="00031617">
      <w:pPr>
        <w:pStyle w:val="StandardWeb"/>
      </w:pPr>
      <w:r>
        <w:t xml:space="preserve">Aber </w:t>
      </w:r>
      <w:proofErr w:type="spellStart"/>
      <w:r>
        <w:t>ym</w:t>
      </w:r>
      <w:proofErr w:type="spellEnd"/>
      <w:r>
        <w:t xml:space="preserve"> </w:t>
      </w:r>
      <w:proofErr w:type="spellStart"/>
      <w:r>
        <w:t>kampff</w:t>
      </w:r>
      <w:proofErr w:type="spellEnd"/>
      <w:r>
        <w:t xml:space="preserve"> / und ernstlichen </w:t>
      </w:r>
      <w:proofErr w:type="spellStart"/>
      <w:r>
        <w:t>streychen</w:t>
      </w:r>
      <w:proofErr w:type="spellEnd"/>
      <w:r>
        <w:t xml:space="preserve"> / ist kein </w:t>
      </w:r>
      <w:proofErr w:type="spellStart"/>
      <w:r>
        <w:t>schumpff</w:t>
      </w:r>
      <w:proofErr w:type="spellEnd"/>
      <w:r>
        <w:t xml:space="preserve"> / und </w:t>
      </w:r>
      <w:proofErr w:type="spellStart"/>
      <w:r>
        <w:t>gehoren</w:t>
      </w:r>
      <w:proofErr w:type="spellEnd"/>
      <w:r>
        <w:t xml:space="preserve"> geschickter </w:t>
      </w:r>
      <w:proofErr w:type="spellStart"/>
      <w:r>
        <w:t>leuth</w:t>
      </w:r>
      <w:proofErr w:type="spellEnd"/>
      <w:r>
        <w:t xml:space="preserve"> zum ernst / </w:t>
      </w:r>
      <w:proofErr w:type="spellStart"/>
      <w:r>
        <w:t>dan</w:t>
      </w:r>
      <w:proofErr w:type="spellEnd"/>
      <w:r>
        <w:t xml:space="preserve"> zu dem spiel. </w:t>
      </w:r>
      <w:proofErr w:type="spellStart"/>
      <w:r>
        <w:t>Alßo</w:t>
      </w:r>
      <w:proofErr w:type="spellEnd"/>
      <w:r>
        <w:t xml:space="preserve"> ist es mit den </w:t>
      </w:r>
      <w:proofErr w:type="spellStart"/>
      <w:r>
        <w:t>schrifften</w:t>
      </w:r>
      <w:proofErr w:type="spellEnd"/>
      <w:r>
        <w:t xml:space="preserve"> </w:t>
      </w:r>
      <w:proofErr w:type="spellStart"/>
      <w:r>
        <w:t>Sapientie</w:t>
      </w:r>
      <w:proofErr w:type="spellEnd"/>
      <w:r>
        <w:t xml:space="preserve"> / und der gleichen / dienen sie </w:t>
      </w:r>
      <w:proofErr w:type="spellStart"/>
      <w:r>
        <w:t>wol</w:t>
      </w:r>
      <w:proofErr w:type="spellEnd"/>
      <w:r>
        <w:t xml:space="preserve"> zu einem vorfechten </w:t>
      </w:r>
      <w:proofErr w:type="spellStart"/>
      <w:r>
        <w:t>unn</w:t>
      </w:r>
      <w:proofErr w:type="spellEnd"/>
      <w:r>
        <w:t xml:space="preserve"> parat / aber zu dem ernst / </w:t>
      </w:r>
      <w:proofErr w:type="spellStart"/>
      <w:r>
        <w:t>unn</w:t>
      </w:r>
      <w:proofErr w:type="spellEnd"/>
      <w:r>
        <w:t xml:space="preserve"> </w:t>
      </w:r>
      <w:proofErr w:type="spellStart"/>
      <w:r>
        <w:t>kampff</w:t>
      </w:r>
      <w:proofErr w:type="spellEnd"/>
      <w:r>
        <w:t xml:space="preserve"> und wunden / </w:t>
      </w:r>
      <w:proofErr w:type="spellStart"/>
      <w:r>
        <w:t>seint</w:t>
      </w:r>
      <w:proofErr w:type="spellEnd"/>
      <w:r>
        <w:t xml:space="preserve"> sie </w:t>
      </w:r>
      <w:proofErr w:type="spellStart"/>
      <w:r>
        <w:t>zuschwache</w:t>
      </w:r>
      <w:proofErr w:type="spellEnd"/>
      <w:r>
        <w:t xml:space="preserve"> / Sie machen kein </w:t>
      </w:r>
      <w:proofErr w:type="spellStart"/>
      <w:r>
        <w:t>todliche</w:t>
      </w:r>
      <w:proofErr w:type="spellEnd"/>
      <w:r>
        <w:t xml:space="preserve"> wunden / sie fahen keinen </w:t>
      </w:r>
      <w:proofErr w:type="spellStart"/>
      <w:r>
        <w:t>feynd</w:t>
      </w:r>
      <w:proofErr w:type="spellEnd"/>
      <w:r>
        <w:t xml:space="preserve"> / sie machen auch </w:t>
      </w:r>
      <w:proofErr w:type="spellStart"/>
      <w:r>
        <w:t>niemandts</w:t>
      </w:r>
      <w:proofErr w:type="spellEnd"/>
      <w:r>
        <w:t xml:space="preserve"> zu einem </w:t>
      </w:r>
      <w:proofErr w:type="spellStart"/>
      <w:r>
        <w:t>ketzer</w:t>
      </w:r>
      <w:proofErr w:type="spellEnd"/>
      <w:r>
        <w:t xml:space="preserve"> / </w:t>
      </w:r>
      <w:proofErr w:type="spellStart"/>
      <w:r>
        <w:t>dero</w:t>
      </w:r>
      <w:proofErr w:type="spellEnd"/>
      <w:r>
        <w:t xml:space="preserve"> sie leugnet. Dann Hieronymus hat sich nicht </w:t>
      </w:r>
      <w:proofErr w:type="spellStart"/>
      <w:r>
        <w:t>dorffen</w:t>
      </w:r>
      <w:proofErr w:type="spellEnd"/>
      <w:r>
        <w:t xml:space="preserve"> unterstehen / des </w:t>
      </w:r>
      <w:proofErr w:type="spellStart"/>
      <w:r>
        <w:t>buchs</w:t>
      </w:r>
      <w:proofErr w:type="spellEnd"/>
      <w:r>
        <w:t xml:space="preserve"> </w:t>
      </w:r>
      <w:proofErr w:type="spellStart"/>
      <w:r>
        <w:t>Sapientie</w:t>
      </w:r>
      <w:proofErr w:type="spellEnd"/>
      <w:r>
        <w:t xml:space="preserve"> / </w:t>
      </w:r>
      <w:proofErr w:type="spellStart"/>
      <w:r>
        <w:t>widder</w:t>
      </w:r>
      <w:proofErr w:type="spellEnd"/>
      <w:r>
        <w:t xml:space="preserve"> sein </w:t>
      </w:r>
      <w:proofErr w:type="spellStart"/>
      <w:r>
        <w:t>feynd</w:t>
      </w:r>
      <w:proofErr w:type="spellEnd"/>
      <w:r>
        <w:t xml:space="preserve"> an andere Biblische </w:t>
      </w:r>
      <w:proofErr w:type="spellStart"/>
      <w:r>
        <w:t>buchern</w:t>
      </w:r>
      <w:proofErr w:type="spellEnd"/>
      <w:r>
        <w:t xml:space="preserve"> / </w:t>
      </w:r>
      <w:proofErr w:type="spellStart"/>
      <w:r>
        <w:t>zugebrauchen</w:t>
      </w:r>
      <w:proofErr w:type="spellEnd"/>
      <w:r>
        <w:t xml:space="preserve">. Er hat </w:t>
      </w:r>
      <w:proofErr w:type="spellStart"/>
      <w:r>
        <w:t>alwegen</w:t>
      </w:r>
      <w:proofErr w:type="spellEnd"/>
      <w:r>
        <w:t xml:space="preserve"> </w:t>
      </w:r>
      <w:proofErr w:type="spellStart"/>
      <w:r>
        <w:t>geforcht</w:t>
      </w:r>
      <w:proofErr w:type="spellEnd"/>
      <w:r>
        <w:t xml:space="preserve"> / die </w:t>
      </w:r>
      <w:proofErr w:type="spellStart"/>
      <w:r>
        <w:t>ketzer</w:t>
      </w:r>
      <w:proofErr w:type="spellEnd"/>
      <w:r>
        <w:t xml:space="preserve"> mochten </w:t>
      </w:r>
      <w:proofErr w:type="spellStart"/>
      <w:r>
        <w:t>dasselb</w:t>
      </w:r>
      <w:proofErr w:type="spellEnd"/>
      <w:r>
        <w:t xml:space="preserve"> </w:t>
      </w:r>
      <w:proofErr w:type="spellStart"/>
      <w:r>
        <w:t>vorwerfffen</w:t>
      </w:r>
      <w:proofErr w:type="spellEnd"/>
      <w:r>
        <w:t xml:space="preserve">. </w:t>
      </w:r>
      <w:proofErr w:type="spellStart"/>
      <w:r>
        <w:t>Darumb</w:t>
      </w:r>
      <w:proofErr w:type="spellEnd"/>
      <w:r>
        <w:t xml:space="preserve"> er </w:t>
      </w:r>
      <w:proofErr w:type="spellStart"/>
      <w:r>
        <w:t>steets</w:t>
      </w:r>
      <w:proofErr w:type="spellEnd"/>
      <w:r>
        <w:t xml:space="preserve"> andere </w:t>
      </w:r>
      <w:proofErr w:type="spellStart"/>
      <w:r>
        <w:t>schrifft</w:t>
      </w:r>
      <w:proofErr w:type="spellEnd"/>
      <w:r>
        <w:t xml:space="preserve"> </w:t>
      </w:r>
      <w:proofErr w:type="spellStart"/>
      <w:r>
        <w:t>fur</w:t>
      </w:r>
      <w:proofErr w:type="spellEnd"/>
      <w:r>
        <w:t xml:space="preserve"> </w:t>
      </w:r>
      <w:proofErr w:type="spellStart"/>
      <w:r>
        <w:t>gewend</w:t>
      </w:r>
      <w:proofErr w:type="spellEnd"/>
      <w:r>
        <w:t xml:space="preserve"> / und des </w:t>
      </w:r>
      <w:proofErr w:type="spellStart"/>
      <w:r>
        <w:t>selbs</w:t>
      </w:r>
      <w:proofErr w:type="spellEnd"/>
      <w:r>
        <w:t xml:space="preserve"> zu </w:t>
      </w:r>
      <w:proofErr w:type="spellStart"/>
      <w:r>
        <w:t>zyrh</w:t>
      </w:r>
      <w:proofErr w:type="spellEnd"/>
      <w:r>
        <w:t xml:space="preserve"> bey </w:t>
      </w:r>
      <w:proofErr w:type="spellStart"/>
      <w:r>
        <w:t>getzogen</w:t>
      </w:r>
      <w:proofErr w:type="spellEnd"/>
      <w:r>
        <w:t xml:space="preserve"> und </w:t>
      </w:r>
      <w:proofErr w:type="spellStart"/>
      <w:r>
        <w:t>auff</w:t>
      </w:r>
      <w:proofErr w:type="spellEnd"/>
      <w:r>
        <w:t xml:space="preserve"> der </w:t>
      </w:r>
      <w:proofErr w:type="spellStart"/>
      <w:r>
        <w:t>seyden</w:t>
      </w:r>
      <w:proofErr w:type="spellEnd"/>
      <w:r>
        <w:t xml:space="preserve"> gebraucht. </w:t>
      </w:r>
    </w:p>
    <w:p w14:paraId="3D248E8C" w14:textId="77777777" w:rsidR="00031617" w:rsidRDefault="00031617" w:rsidP="00031617">
      <w:pPr>
        <w:pStyle w:val="StandardWeb"/>
      </w:pPr>
      <w:r>
        <w:t xml:space="preserve">Ich sage </w:t>
      </w:r>
      <w:proofErr w:type="spellStart"/>
      <w:r>
        <w:t>nit</w:t>
      </w:r>
      <w:proofErr w:type="spellEnd"/>
      <w:r>
        <w:t xml:space="preserve"> das solche gering und schwach </w:t>
      </w:r>
      <w:proofErr w:type="spellStart"/>
      <w:r>
        <w:t>bucher</w:t>
      </w:r>
      <w:proofErr w:type="spellEnd"/>
      <w:r>
        <w:t xml:space="preserve"> / erlogen </w:t>
      </w:r>
      <w:proofErr w:type="spellStart"/>
      <w:r>
        <w:t>sententz</w:t>
      </w:r>
      <w:proofErr w:type="spellEnd"/>
      <w:r>
        <w:t xml:space="preserve"> </w:t>
      </w:r>
      <w:proofErr w:type="spellStart"/>
      <w:r>
        <w:t>inhalten</w:t>
      </w:r>
      <w:proofErr w:type="spellEnd"/>
      <w:r>
        <w:t xml:space="preserve"> (wie mich </w:t>
      </w:r>
      <w:proofErr w:type="spellStart"/>
      <w:r>
        <w:t>villeicht</w:t>
      </w:r>
      <w:proofErr w:type="spellEnd"/>
      <w:r>
        <w:t xml:space="preserve"> einer </w:t>
      </w:r>
      <w:proofErr w:type="spellStart"/>
      <w:r>
        <w:t>mocht</w:t>
      </w:r>
      <w:proofErr w:type="spellEnd"/>
      <w:r>
        <w:t xml:space="preserve"> vernehmen) </w:t>
      </w:r>
      <w:proofErr w:type="spellStart"/>
      <w:r>
        <w:t>Neyn</w:t>
      </w:r>
      <w:proofErr w:type="spellEnd"/>
      <w:r>
        <w:t xml:space="preserve"> ich sag / das keiner </w:t>
      </w:r>
      <w:proofErr w:type="spellStart"/>
      <w:r>
        <w:t>fur</w:t>
      </w:r>
      <w:proofErr w:type="spellEnd"/>
      <w:r>
        <w:t xml:space="preserve"> </w:t>
      </w:r>
      <w:proofErr w:type="spellStart"/>
      <w:r>
        <w:t>einenn</w:t>
      </w:r>
      <w:proofErr w:type="spellEnd"/>
      <w:r>
        <w:t xml:space="preserve"> </w:t>
      </w:r>
      <w:proofErr w:type="spellStart"/>
      <w:r>
        <w:t>ketzer</w:t>
      </w:r>
      <w:proofErr w:type="spellEnd"/>
      <w:r>
        <w:t xml:space="preserve"> ist </w:t>
      </w:r>
      <w:proofErr w:type="spellStart"/>
      <w:r>
        <w:t>zuachten</w:t>
      </w:r>
      <w:proofErr w:type="spellEnd"/>
      <w:r>
        <w:t xml:space="preserve"> / </w:t>
      </w:r>
      <w:proofErr w:type="spellStart"/>
      <w:r>
        <w:t>dero</w:t>
      </w:r>
      <w:proofErr w:type="spellEnd"/>
      <w:r>
        <w:t xml:space="preserve"> solche </w:t>
      </w:r>
      <w:proofErr w:type="spellStart"/>
      <w:r>
        <w:t>bucher</w:t>
      </w:r>
      <w:proofErr w:type="spellEnd"/>
      <w:r>
        <w:t xml:space="preserve"> </w:t>
      </w:r>
      <w:proofErr w:type="spellStart"/>
      <w:r>
        <w:t>nit</w:t>
      </w:r>
      <w:proofErr w:type="spellEnd"/>
      <w:r>
        <w:t xml:space="preserve"> </w:t>
      </w:r>
      <w:proofErr w:type="spellStart"/>
      <w:r>
        <w:t>annymbt</w:t>
      </w:r>
      <w:proofErr w:type="spellEnd"/>
      <w:r>
        <w:t xml:space="preserve"> / das halt ich nach </w:t>
      </w:r>
      <w:proofErr w:type="spellStart"/>
      <w:r>
        <w:t>sanct</w:t>
      </w:r>
      <w:proofErr w:type="spellEnd"/>
      <w:r>
        <w:t xml:space="preserve"> Hieronymi leer / das sie keinen </w:t>
      </w:r>
      <w:proofErr w:type="spellStart"/>
      <w:r>
        <w:t>feynd</w:t>
      </w:r>
      <w:proofErr w:type="spellEnd"/>
      <w:r>
        <w:t xml:space="preserve"> </w:t>
      </w:r>
      <w:proofErr w:type="spellStart"/>
      <w:r>
        <w:t>nyderwerffen</w:t>
      </w:r>
      <w:proofErr w:type="spellEnd"/>
      <w:r>
        <w:t xml:space="preserve"> / </w:t>
      </w:r>
      <w:proofErr w:type="spellStart"/>
      <w:r>
        <w:t>pinden</w:t>
      </w:r>
      <w:proofErr w:type="spellEnd"/>
      <w:r>
        <w:t xml:space="preserve"> </w:t>
      </w:r>
      <w:proofErr w:type="spellStart"/>
      <w:r>
        <w:t>unnd</w:t>
      </w:r>
      <w:proofErr w:type="spellEnd"/>
      <w:r>
        <w:t xml:space="preserve"> </w:t>
      </w:r>
      <w:proofErr w:type="spellStart"/>
      <w:r>
        <w:t>gefencklich</w:t>
      </w:r>
      <w:proofErr w:type="spellEnd"/>
      <w:r>
        <w:t xml:space="preserve"> machen / </w:t>
      </w:r>
      <w:proofErr w:type="spellStart"/>
      <w:r>
        <w:t>unn</w:t>
      </w:r>
      <w:proofErr w:type="spellEnd"/>
      <w:r>
        <w:t xml:space="preserve"> doch mehr und </w:t>
      </w:r>
      <w:proofErr w:type="spellStart"/>
      <w:r>
        <w:t>krefftiger</w:t>
      </w:r>
      <w:proofErr w:type="spellEnd"/>
      <w:r>
        <w:t xml:space="preserve"> </w:t>
      </w:r>
      <w:proofErr w:type="spellStart"/>
      <w:r>
        <w:t>seint</w:t>
      </w:r>
      <w:proofErr w:type="spellEnd"/>
      <w:r>
        <w:t xml:space="preserve"> / </w:t>
      </w:r>
      <w:proofErr w:type="spellStart"/>
      <w:r>
        <w:t>dan</w:t>
      </w:r>
      <w:proofErr w:type="spellEnd"/>
      <w:r>
        <w:t xml:space="preserve"> </w:t>
      </w:r>
      <w:proofErr w:type="spellStart"/>
      <w:r>
        <w:t>sanct</w:t>
      </w:r>
      <w:proofErr w:type="spellEnd"/>
      <w:r>
        <w:t xml:space="preserve"> Augustini / Hieronymi / </w:t>
      </w:r>
      <w:proofErr w:type="spellStart"/>
      <w:r>
        <w:t>Ambrosij</w:t>
      </w:r>
      <w:proofErr w:type="spellEnd"/>
      <w:r>
        <w:t xml:space="preserve"> / </w:t>
      </w:r>
      <w:proofErr w:type="spellStart"/>
      <w:r>
        <w:t>unnd</w:t>
      </w:r>
      <w:proofErr w:type="spellEnd"/>
      <w:r>
        <w:t xml:space="preserve"> </w:t>
      </w:r>
      <w:proofErr w:type="spellStart"/>
      <w:r>
        <w:t>Gregorij</w:t>
      </w:r>
      <w:proofErr w:type="spellEnd"/>
      <w:r>
        <w:t xml:space="preserve"> / </w:t>
      </w:r>
      <w:proofErr w:type="spellStart"/>
      <w:r>
        <w:t>unnd</w:t>
      </w:r>
      <w:proofErr w:type="spellEnd"/>
      <w:r>
        <w:t xml:space="preserve"> der </w:t>
      </w:r>
      <w:proofErr w:type="spellStart"/>
      <w:r>
        <w:t>gleychenn</w:t>
      </w:r>
      <w:proofErr w:type="spellEnd"/>
      <w:r>
        <w:t xml:space="preserve"> / </w:t>
      </w:r>
      <w:proofErr w:type="spellStart"/>
      <w:r>
        <w:t>schrifft</w:t>
      </w:r>
      <w:proofErr w:type="spellEnd"/>
      <w:r>
        <w:t xml:space="preserve"> und </w:t>
      </w:r>
      <w:proofErr w:type="spellStart"/>
      <w:r>
        <w:t>lerungen</w:t>
      </w:r>
      <w:proofErr w:type="spellEnd"/>
      <w:r>
        <w:t xml:space="preserve">. </w:t>
      </w:r>
    </w:p>
    <w:p w14:paraId="3E7D66A7" w14:textId="77777777" w:rsidR="00031617" w:rsidRDefault="00031617" w:rsidP="00031617">
      <w:pPr>
        <w:pStyle w:val="StandardWeb"/>
      </w:pPr>
      <w:r>
        <w:t xml:space="preserve">Das ist auch war / </w:t>
      </w:r>
      <w:proofErr w:type="spellStart"/>
      <w:r>
        <w:t>wan</w:t>
      </w:r>
      <w:proofErr w:type="spellEnd"/>
      <w:r>
        <w:t xml:space="preserve"> ich </w:t>
      </w:r>
      <w:proofErr w:type="spellStart"/>
      <w:r>
        <w:t>widder</w:t>
      </w:r>
      <w:proofErr w:type="spellEnd"/>
      <w:r>
        <w:t xml:space="preserve"> einen </w:t>
      </w:r>
      <w:proofErr w:type="spellStart"/>
      <w:r>
        <w:t>schreyben</w:t>
      </w:r>
      <w:proofErr w:type="spellEnd"/>
      <w:r>
        <w:t xml:space="preserve"> </w:t>
      </w:r>
      <w:proofErr w:type="spellStart"/>
      <w:r>
        <w:t>oddeer</w:t>
      </w:r>
      <w:proofErr w:type="spellEnd"/>
      <w:r>
        <w:t xml:space="preserve"> mit </w:t>
      </w:r>
      <w:proofErr w:type="spellStart"/>
      <w:r>
        <w:t>wortten</w:t>
      </w:r>
      <w:proofErr w:type="spellEnd"/>
      <w:r>
        <w:t xml:space="preserve"> fechten </w:t>
      </w:r>
      <w:proofErr w:type="spellStart"/>
      <w:r>
        <w:t>solt</w:t>
      </w:r>
      <w:proofErr w:type="spellEnd"/>
      <w:r>
        <w:t xml:space="preserve"> / </w:t>
      </w:r>
      <w:proofErr w:type="spellStart"/>
      <w:r>
        <w:t>dero</w:t>
      </w:r>
      <w:proofErr w:type="spellEnd"/>
      <w:r>
        <w:t xml:space="preserve"> sich mit einer </w:t>
      </w:r>
      <w:proofErr w:type="spellStart"/>
      <w:r>
        <w:t>red</w:t>
      </w:r>
      <w:proofErr w:type="spellEnd"/>
      <w:r>
        <w:t xml:space="preserve"> </w:t>
      </w:r>
      <w:proofErr w:type="spellStart"/>
      <w:r>
        <w:t>Moysi</w:t>
      </w:r>
      <w:proofErr w:type="spellEnd"/>
      <w:r>
        <w:t xml:space="preserve"> / </w:t>
      </w:r>
      <w:proofErr w:type="spellStart"/>
      <w:r>
        <w:t>Josue</w:t>
      </w:r>
      <w:proofErr w:type="spellEnd"/>
      <w:r>
        <w:t xml:space="preserve"> / der </w:t>
      </w:r>
      <w:proofErr w:type="spellStart"/>
      <w:r>
        <w:t>bucher</w:t>
      </w:r>
      <w:proofErr w:type="spellEnd"/>
      <w:r>
        <w:t xml:space="preserve"> der </w:t>
      </w:r>
      <w:proofErr w:type="spellStart"/>
      <w:r>
        <w:t>konig</w:t>
      </w:r>
      <w:proofErr w:type="spellEnd"/>
      <w:r>
        <w:t xml:space="preserve"> </w:t>
      </w:r>
      <w:proofErr w:type="spellStart"/>
      <w:r>
        <w:t>oddeer</w:t>
      </w:r>
      <w:proofErr w:type="spellEnd"/>
      <w:r>
        <w:t xml:space="preserve"> </w:t>
      </w:r>
      <w:proofErr w:type="spellStart"/>
      <w:r>
        <w:t>eyns</w:t>
      </w:r>
      <w:proofErr w:type="spellEnd"/>
      <w:r>
        <w:t xml:space="preserve"> Propheten </w:t>
      </w:r>
      <w:proofErr w:type="spellStart"/>
      <w:r>
        <w:t>sententz</w:t>
      </w:r>
      <w:proofErr w:type="spellEnd"/>
      <w:r>
        <w:t xml:space="preserve"> </w:t>
      </w:r>
      <w:proofErr w:type="spellStart"/>
      <w:r>
        <w:t>geharnischet</w:t>
      </w:r>
      <w:proofErr w:type="spellEnd"/>
      <w:r>
        <w:t xml:space="preserve"> </w:t>
      </w:r>
      <w:proofErr w:type="spellStart"/>
      <w:r>
        <w:t>unnd</w:t>
      </w:r>
      <w:proofErr w:type="spellEnd"/>
      <w:r>
        <w:t xml:space="preserve"> </w:t>
      </w:r>
      <w:proofErr w:type="spellStart"/>
      <w:r>
        <w:t>bekleydt</w:t>
      </w:r>
      <w:proofErr w:type="spellEnd"/>
      <w:r>
        <w:t xml:space="preserve"> </w:t>
      </w:r>
      <w:proofErr w:type="spellStart"/>
      <w:r>
        <w:t>het</w:t>
      </w:r>
      <w:proofErr w:type="spellEnd"/>
      <w:r>
        <w:t xml:space="preserve"> / </w:t>
      </w:r>
      <w:proofErr w:type="spellStart"/>
      <w:r>
        <w:t>Unnd</w:t>
      </w:r>
      <w:proofErr w:type="spellEnd"/>
      <w:r>
        <w:t xml:space="preserve"> ich </w:t>
      </w:r>
      <w:proofErr w:type="spellStart"/>
      <w:r>
        <w:t>wolt</w:t>
      </w:r>
      <w:proofErr w:type="spellEnd"/>
      <w:r>
        <w:t xml:space="preserve"> </w:t>
      </w:r>
      <w:proofErr w:type="spellStart"/>
      <w:r>
        <w:t>yhn</w:t>
      </w:r>
      <w:proofErr w:type="spellEnd"/>
      <w:r>
        <w:t xml:space="preserve"> / mit einer </w:t>
      </w:r>
      <w:proofErr w:type="spellStart"/>
      <w:r>
        <w:t>schrifft</w:t>
      </w:r>
      <w:proofErr w:type="spellEnd"/>
      <w:r>
        <w:t xml:space="preserve"> / aß den </w:t>
      </w:r>
      <w:proofErr w:type="spellStart"/>
      <w:r>
        <w:t>buchern</w:t>
      </w:r>
      <w:proofErr w:type="spellEnd"/>
      <w:r>
        <w:t xml:space="preserve"> / die </w:t>
      </w:r>
      <w:proofErr w:type="spellStart"/>
      <w:r>
        <w:t>nit</w:t>
      </w:r>
      <w:proofErr w:type="spellEnd"/>
      <w:r>
        <w:t xml:space="preserve"> in der </w:t>
      </w:r>
      <w:proofErr w:type="spellStart"/>
      <w:r>
        <w:t>zal</w:t>
      </w:r>
      <w:proofErr w:type="spellEnd"/>
      <w:r>
        <w:t xml:space="preserve"> altes </w:t>
      </w:r>
      <w:proofErr w:type="spellStart"/>
      <w:r>
        <w:t>testaments</w:t>
      </w:r>
      <w:proofErr w:type="spellEnd"/>
      <w:r>
        <w:t xml:space="preserve"> </w:t>
      </w:r>
      <w:proofErr w:type="spellStart"/>
      <w:r>
        <w:t>vortzeychent</w:t>
      </w:r>
      <w:proofErr w:type="spellEnd"/>
      <w:r>
        <w:t xml:space="preserve"> und mit </w:t>
      </w:r>
      <w:proofErr w:type="spellStart"/>
      <w:r>
        <w:t>getzelt</w:t>
      </w:r>
      <w:proofErr w:type="spellEnd"/>
      <w:r>
        <w:t xml:space="preserve"> </w:t>
      </w:r>
      <w:proofErr w:type="spellStart"/>
      <w:r>
        <w:t>seint</w:t>
      </w:r>
      <w:proofErr w:type="spellEnd"/>
      <w:r>
        <w:t xml:space="preserve"> / anfechten / das er sich gar nicht gegen mir </w:t>
      </w:r>
      <w:proofErr w:type="spellStart"/>
      <w:r>
        <w:t>weren</w:t>
      </w:r>
      <w:proofErr w:type="spellEnd"/>
      <w:r>
        <w:t xml:space="preserve"> </w:t>
      </w:r>
      <w:proofErr w:type="spellStart"/>
      <w:r>
        <w:t>solt</w:t>
      </w:r>
      <w:proofErr w:type="spellEnd"/>
      <w:r>
        <w:t xml:space="preserve"> / er </w:t>
      </w:r>
      <w:proofErr w:type="spellStart"/>
      <w:r>
        <w:t>mocht</w:t>
      </w:r>
      <w:proofErr w:type="spellEnd"/>
      <w:r>
        <w:t xml:space="preserve"> mich auch verachten / und mein </w:t>
      </w:r>
      <w:proofErr w:type="spellStart"/>
      <w:r>
        <w:t>argument</w:t>
      </w:r>
      <w:proofErr w:type="spellEnd"/>
      <w:r>
        <w:t xml:space="preserve"> achten / gleich als pfiff ein </w:t>
      </w:r>
      <w:proofErr w:type="spellStart"/>
      <w:r>
        <w:t>ganß</w:t>
      </w:r>
      <w:proofErr w:type="spellEnd"/>
      <w:r>
        <w:t xml:space="preserve"> / und </w:t>
      </w:r>
      <w:proofErr w:type="spellStart"/>
      <w:r>
        <w:t>pließ</w:t>
      </w:r>
      <w:proofErr w:type="spellEnd"/>
      <w:r>
        <w:t xml:space="preserve"> </w:t>
      </w:r>
      <w:proofErr w:type="spellStart"/>
      <w:r>
        <w:t>yhn</w:t>
      </w:r>
      <w:proofErr w:type="spellEnd"/>
      <w:r>
        <w:t xml:space="preserve"> an / </w:t>
      </w:r>
      <w:proofErr w:type="spellStart"/>
      <w:r>
        <w:t>dan</w:t>
      </w:r>
      <w:proofErr w:type="spellEnd"/>
      <w:r>
        <w:t xml:space="preserve"> es ist </w:t>
      </w:r>
      <w:proofErr w:type="spellStart"/>
      <w:r>
        <w:t>yhe</w:t>
      </w:r>
      <w:proofErr w:type="spellEnd"/>
      <w:r>
        <w:t xml:space="preserve"> </w:t>
      </w:r>
      <w:proofErr w:type="spellStart"/>
      <w:r>
        <w:t>spotlich</w:t>
      </w:r>
      <w:proofErr w:type="spellEnd"/>
      <w:r>
        <w:t xml:space="preserve"> / das einer gegen </w:t>
      </w:r>
      <w:proofErr w:type="spellStart"/>
      <w:r>
        <w:t>Gotlicher</w:t>
      </w:r>
      <w:proofErr w:type="spellEnd"/>
      <w:r>
        <w:t xml:space="preserve"> und Biblischer </w:t>
      </w:r>
      <w:proofErr w:type="spellStart"/>
      <w:r>
        <w:t>schrifft</w:t>
      </w:r>
      <w:proofErr w:type="spellEnd"/>
      <w:r>
        <w:t xml:space="preserve"> / mit einer / die </w:t>
      </w:r>
      <w:proofErr w:type="spellStart"/>
      <w:r>
        <w:t>nit</w:t>
      </w:r>
      <w:proofErr w:type="spellEnd"/>
      <w:r>
        <w:t xml:space="preserve"> </w:t>
      </w:r>
      <w:proofErr w:type="spellStart"/>
      <w:r>
        <w:t>fur</w:t>
      </w:r>
      <w:proofErr w:type="spellEnd"/>
      <w:r>
        <w:t xml:space="preserve"> Biblisch </w:t>
      </w:r>
      <w:proofErr w:type="spellStart"/>
      <w:r>
        <w:t>geschatzet</w:t>
      </w:r>
      <w:proofErr w:type="spellEnd"/>
      <w:r>
        <w:t xml:space="preserve"> / </w:t>
      </w:r>
      <w:proofErr w:type="spellStart"/>
      <w:r>
        <w:t>streytten</w:t>
      </w:r>
      <w:proofErr w:type="spellEnd"/>
      <w:r>
        <w:t xml:space="preserve"> sol. </w:t>
      </w:r>
    </w:p>
    <w:p w14:paraId="6BD7EDAE" w14:textId="77777777" w:rsidR="00031617" w:rsidRDefault="00031617" w:rsidP="00031617">
      <w:pPr>
        <w:pStyle w:val="StandardWeb"/>
      </w:pPr>
      <w:proofErr w:type="spellStart"/>
      <w:r>
        <w:t>Darumb</w:t>
      </w:r>
      <w:proofErr w:type="spellEnd"/>
      <w:r>
        <w:t xml:space="preserve"> </w:t>
      </w:r>
      <w:proofErr w:type="spellStart"/>
      <w:r>
        <w:t>seint</w:t>
      </w:r>
      <w:proofErr w:type="spellEnd"/>
      <w:r>
        <w:t xml:space="preserve"> die / grosse </w:t>
      </w:r>
      <w:proofErr w:type="spellStart"/>
      <w:r>
        <w:t>doren</w:t>
      </w:r>
      <w:proofErr w:type="spellEnd"/>
      <w:r>
        <w:t xml:space="preserve"> / so </w:t>
      </w:r>
      <w:proofErr w:type="spellStart"/>
      <w:r>
        <w:t>menschen</w:t>
      </w:r>
      <w:proofErr w:type="spellEnd"/>
      <w:r>
        <w:t xml:space="preserve"> </w:t>
      </w:r>
      <w:proofErr w:type="spellStart"/>
      <w:r>
        <w:t>red</w:t>
      </w:r>
      <w:proofErr w:type="spellEnd"/>
      <w:r>
        <w:t xml:space="preserve"> </w:t>
      </w:r>
      <w:proofErr w:type="spellStart"/>
      <w:r>
        <w:t>unn</w:t>
      </w:r>
      <w:proofErr w:type="spellEnd"/>
      <w:r>
        <w:t xml:space="preserve"> </w:t>
      </w:r>
      <w:proofErr w:type="spellStart"/>
      <w:r>
        <w:t>sententz</w:t>
      </w:r>
      <w:proofErr w:type="spellEnd"/>
      <w:r>
        <w:t xml:space="preserve"> (sie </w:t>
      </w:r>
      <w:proofErr w:type="spellStart"/>
      <w:r>
        <w:t>heyssen</w:t>
      </w:r>
      <w:proofErr w:type="spellEnd"/>
      <w:r>
        <w:t xml:space="preserve"> </w:t>
      </w:r>
      <w:proofErr w:type="spellStart"/>
      <w:r>
        <w:t>Bepstliche</w:t>
      </w:r>
      <w:proofErr w:type="spellEnd"/>
      <w:r>
        <w:t xml:space="preserve"> aber der </w:t>
      </w:r>
      <w:proofErr w:type="spellStart"/>
      <w:r>
        <w:t>heyligenn</w:t>
      </w:r>
      <w:proofErr w:type="spellEnd"/>
      <w:r>
        <w:t xml:space="preserve"> </w:t>
      </w:r>
      <w:proofErr w:type="spellStart"/>
      <w:r>
        <w:t>lerern</w:t>
      </w:r>
      <w:proofErr w:type="spellEnd"/>
      <w:r>
        <w:t xml:space="preserve"> Augustini / und seiner gleichen / </w:t>
      </w:r>
      <w:proofErr w:type="spellStart"/>
      <w:r>
        <w:t>wort</w:t>
      </w:r>
      <w:proofErr w:type="spellEnd"/>
      <w:r>
        <w:t xml:space="preserve"> </w:t>
      </w:r>
      <w:proofErr w:type="spellStart"/>
      <w:r>
        <w:t>odder</w:t>
      </w:r>
      <w:proofErr w:type="spellEnd"/>
      <w:r>
        <w:t xml:space="preserve"> leer) wider Biblische </w:t>
      </w:r>
      <w:proofErr w:type="spellStart"/>
      <w:r>
        <w:t>grundfesten</w:t>
      </w:r>
      <w:proofErr w:type="spellEnd"/>
      <w:r>
        <w:t xml:space="preserve"> </w:t>
      </w:r>
      <w:proofErr w:type="spellStart"/>
      <w:r>
        <w:t>dorffen</w:t>
      </w:r>
      <w:proofErr w:type="spellEnd"/>
      <w:r>
        <w:t xml:space="preserve"> </w:t>
      </w:r>
      <w:proofErr w:type="spellStart"/>
      <w:r>
        <w:t>furtragen</w:t>
      </w:r>
      <w:proofErr w:type="spellEnd"/>
      <w:r>
        <w:t xml:space="preserve">. </w:t>
      </w:r>
    </w:p>
    <w:p w14:paraId="55C62452" w14:textId="77777777" w:rsidR="00031617" w:rsidRDefault="00031617" w:rsidP="00031617">
      <w:pPr>
        <w:pStyle w:val="StandardWeb"/>
      </w:pPr>
      <w:proofErr w:type="spellStart"/>
      <w:r>
        <w:t>Endtlich</w:t>
      </w:r>
      <w:proofErr w:type="spellEnd"/>
      <w:r>
        <w:t xml:space="preserve"> sollen die </w:t>
      </w:r>
      <w:proofErr w:type="spellStart"/>
      <w:r>
        <w:t>leyhen</w:t>
      </w:r>
      <w:proofErr w:type="spellEnd"/>
      <w:r>
        <w:t xml:space="preserve"> / den </w:t>
      </w:r>
      <w:proofErr w:type="spellStart"/>
      <w:r>
        <w:t>orsten</w:t>
      </w:r>
      <w:proofErr w:type="spellEnd"/>
      <w:r>
        <w:t xml:space="preserve"> </w:t>
      </w:r>
      <w:proofErr w:type="spellStart"/>
      <w:r>
        <w:t>hunger</w:t>
      </w:r>
      <w:proofErr w:type="spellEnd"/>
      <w:r>
        <w:t xml:space="preserve"> </w:t>
      </w:r>
      <w:proofErr w:type="spellStart"/>
      <w:r>
        <w:t>unnd</w:t>
      </w:r>
      <w:proofErr w:type="spellEnd"/>
      <w:r>
        <w:t xml:space="preserve"> </w:t>
      </w:r>
      <w:proofErr w:type="spellStart"/>
      <w:r>
        <w:t>duerst</w:t>
      </w:r>
      <w:proofErr w:type="spellEnd"/>
      <w:r>
        <w:t xml:space="preserve"> / </w:t>
      </w:r>
      <w:proofErr w:type="spellStart"/>
      <w:r>
        <w:t>nit</w:t>
      </w:r>
      <w:proofErr w:type="spellEnd"/>
      <w:r>
        <w:t xml:space="preserve"> </w:t>
      </w:r>
      <w:proofErr w:type="spellStart"/>
      <w:r>
        <w:t>auß</w:t>
      </w:r>
      <w:proofErr w:type="spellEnd"/>
      <w:r>
        <w:t xml:space="preserve"> den </w:t>
      </w:r>
      <w:proofErr w:type="spellStart"/>
      <w:r>
        <w:t>buchern</w:t>
      </w:r>
      <w:proofErr w:type="spellEnd"/>
      <w:r>
        <w:t xml:space="preserve"> </w:t>
      </w:r>
      <w:proofErr w:type="spellStart"/>
      <w:r>
        <w:t>Sapientie</w:t>
      </w:r>
      <w:proofErr w:type="spellEnd"/>
      <w:r>
        <w:t xml:space="preserve"> / </w:t>
      </w:r>
      <w:proofErr w:type="spellStart"/>
      <w:r>
        <w:t>Ecclesiastici</w:t>
      </w:r>
      <w:proofErr w:type="spellEnd"/>
      <w:r>
        <w:t xml:space="preserve"> / </w:t>
      </w:r>
      <w:proofErr w:type="spellStart"/>
      <w:r>
        <w:t>Thobie</w:t>
      </w:r>
      <w:proofErr w:type="spellEnd"/>
      <w:r>
        <w:t xml:space="preserve"> / Judith / und andern / welche in der </w:t>
      </w:r>
      <w:proofErr w:type="spellStart"/>
      <w:r>
        <w:t>zal</w:t>
      </w:r>
      <w:proofErr w:type="spellEnd"/>
      <w:r>
        <w:t xml:space="preserve"> </w:t>
      </w:r>
      <w:proofErr w:type="spellStart"/>
      <w:r>
        <w:t>aldes</w:t>
      </w:r>
      <w:proofErr w:type="spellEnd"/>
      <w:r>
        <w:t xml:space="preserve"> </w:t>
      </w:r>
      <w:proofErr w:type="spellStart"/>
      <w:r>
        <w:t>gesetz</w:t>
      </w:r>
      <w:proofErr w:type="spellEnd"/>
      <w:r>
        <w:t xml:space="preserve"> </w:t>
      </w:r>
      <w:proofErr w:type="spellStart"/>
      <w:r>
        <w:t>nit</w:t>
      </w:r>
      <w:proofErr w:type="spellEnd"/>
      <w:r>
        <w:t xml:space="preserve"> </w:t>
      </w:r>
      <w:proofErr w:type="spellStart"/>
      <w:r>
        <w:t>eingeleybt</w:t>
      </w:r>
      <w:proofErr w:type="spellEnd"/>
      <w:r>
        <w:t xml:space="preserve"> / </w:t>
      </w:r>
      <w:proofErr w:type="spellStart"/>
      <w:r>
        <w:t>loeschen</w:t>
      </w:r>
      <w:proofErr w:type="spellEnd"/>
      <w:r>
        <w:t xml:space="preserve"> </w:t>
      </w:r>
      <w:proofErr w:type="spellStart"/>
      <w:r>
        <w:t>unn</w:t>
      </w:r>
      <w:proofErr w:type="spellEnd"/>
      <w:r>
        <w:t xml:space="preserve"> </w:t>
      </w:r>
      <w:proofErr w:type="spellStart"/>
      <w:r>
        <w:t>styllen</w:t>
      </w:r>
      <w:proofErr w:type="spellEnd"/>
      <w:r>
        <w:t xml:space="preserve"> / Das </w:t>
      </w:r>
      <w:proofErr w:type="spellStart"/>
      <w:r>
        <w:t>sol</w:t>
      </w:r>
      <w:proofErr w:type="spellEnd"/>
      <w:r>
        <w:t xml:space="preserve"> </w:t>
      </w:r>
      <w:proofErr w:type="spellStart"/>
      <w:r>
        <w:t>yhr</w:t>
      </w:r>
      <w:proofErr w:type="spellEnd"/>
      <w:r>
        <w:t xml:space="preserve"> </w:t>
      </w:r>
      <w:proofErr w:type="spellStart"/>
      <w:r>
        <w:t>vleiß</w:t>
      </w:r>
      <w:proofErr w:type="spellEnd"/>
      <w:r>
        <w:t xml:space="preserve"> sein / das sie </w:t>
      </w:r>
      <w:proofErr w:type="spellStart"/>
      <w:r>
        <w:t>Christenliche</w:t>
      </w:r>
      <w:proofErr w:type="spellEnd"/>
      <w:r>
        <w:t xml:space="preserve"> </w:t>
      </w:r>
      <w:proofErr w:type="spellStart"/>
      <w:r>
        <w:t>geyst</w:t>
      </w:r>
      <w:proofErr w:type="spellEnd"/>
      <w:r>
        <w:t xml:space="preserve"> / und </w:t>
      </w:r>
      <w:proofErr w:type="spellStart"/>
      <w:r>
        <w:t>iugent</w:t>
      </w:r>
      <w:proofErr w:type="spellEnd"/>
      <w:r>
        <w:t xml:space="preserve"> / </w:t>
      </w:r>
      <w:proofErr w:type="spellStart"/>
      <w:r>
        <w:t>auß</w:t>
      </w:r>
      <w:proofErr w:type="spellEnd"/>
      <w:r>
        <w:t xml:space="preserve"> denen </w:t>
      </w:r>
      <w:proofErr w:type="spellStart"/>
      <w:r>
        <w:t>buchern</w:t>
      </w:r>
      <w:proofErr w:type="spellEnd"/>
      <w:r>
        <w:t xml:space="preserve"> / </w:t>
      </w:r>
      <w:proofErr w:type="spellStart"/>
      <w:r>
        <w:t>formiren</w:t>
      </w:r>
      <w:proofErr w:type="spellEnd"/>
      <w:r>
        <w:t xml:space="preserve"> / </w:t>
      </w:r>
      <w:proofErr w:type="spellStart"/>
      <w:r>
        <w:t>speysen</w:t>
      </w:r>
      <w:proofErr w:type="spellEnd"/>
      <w:r>
        <w:t xml:space="preserve"> / </w:t>
      </w:r>
      <w:proofErr w:type="spellStart"/>
      <w:r>
        <w:t>unn</w:t>
      </w:r>
      <w:proofErr w:type="spellEnd"/>
      <w:r>
        <w:t xml:space="preserve"> </w:t>
      </w:r>
      <w:proofErr w:type="spellStart"/>
      <w:r>
        <w:t>aufftzyhen</w:t>
      </w:r>
      <w:proofErr w:type="spellEnd"/>
      <w:r>
        <w:t xml:space="preserve"> / die an </w:t>
      </w:r>
      <w:proofErr w:type="spellStart"/>
      <w:r>
        <w:t>eyniges</w:t>
      </w:r>
      <w:proofErr w:type="spellEnd"/>
      <w:r>
        <w:t xml:space="preserve"> </w:t>
      </w:r>
      <w:proofErr w:type="spellStart"/>
      <w:r>
        <w:t>menschen</w:t>
      </w:r>
      <w:proofErr w:type="spellEnd"/>
      <w:r>
        <w:t xml:space="preserve"> </w:t>
      </w:r>
      <w:proofErr w:type="spellStart"/>
      <w:r>
        <w:t>gegenred</w:t>
      </w:r>
      <w:proofErr w:type="spellEnd"/>
      <w:r>
        <w:t xml:space="preserve"> </w:t>
      </w:r>
      <w:proofErr w:type="spellStart"/>
      <w:r>
        <w:t>Gotlich</w:t>
      </w:r>
      <w:proofErr w:type="spellEnd"/>
      <w:r>
        <w:t xml:space="preserve"> </w:t>
      </w:r>
      <w:proofErr w:type="spellStart"/>
      <w:r>
        <w:t>unn</w:t>
      </w:r>
      <w:proofErr w:type="spellEnd"/>
      <w:r>
        <w:t xml:space="preserve"> Biblisch </w:t>
      </w:r>
      <w:proofErr w:type="spellStart"/>
      <w:r>
        <w:t>geacht</w:t>
      </w:r>
      <w:proofErr w:type="spellEnd"/>
      <w:r>
        <w:t xml:space="preserve"> / und das wollen sie sich </w:t>
      </w:r>
      <w:proofErr w:type="spellStart"/>
      <w:r>
        <w:t>yhe</w:t>
      </w:r>
      <w:proofErr w:type="spellEnd"/>
      <w:r>
        <w:t xml:space="preserve"> </w:t>
      </w:r>
      <w:proofErr w:type="spellStart"/>
      <w:r>
        <w:t>embsig</w:t>
      </w:r>
      <w:proofErr w:type="spellEnd"/>
      <w:r>
        <w:t xml:space="preserve"> </w:t>
      </w:r>
      <w:proofErr w:type="spellStart"/>
      <w:r>
        <w:t>bevleyßen</w:t>
      </w:r>
      <w:proofErr w:type="spellEnd"/>
      <w:r>
        <w:t xml:space="preserve"> / und vor allen dingen sich </w:t>
      </w:r>
      <w:proofErr w:type="spellStart"/>
      <w:r>
        <w:t>auß</w:t>
      </w:r>
      <w:proofErr w:type="spellEnd"/>
      <w:r>
        <w:t xml:space="preserve"> </w:t>
      </w:r>
      <w:proofErr w:type="spellStart"/>
      <w:r>
        <w:t>geferdten</w:t>
      </w:r>
      <w:proofErr w:type="spellEnd"/>
      <w:r>
        <w:t xml:space="preserve"> des </w:t>
      </w:r>
      <w:proofErr w:type="spellStart"/>
      <w:r>
        <w:t>glaubens</w:t>
      </w:r>
      <w:proofErr w:type="spellEnd"/>
      <w:r>
        <w:t xml:space="preserve"> tragen. Wan sie aber in dem glauben </w:t>
      </w:r>
      <w:proofErr w:type="spellStart"/>
      <w:r>
        <w:t>wol</w:t>
      </w:r>
      <w:proofErr w:type="spellEnd"/>
      <w:r>
        <w:t xml:space="preserve"> erwachsen und sich </w:t>
      </w:r>
      <w:proofErr w:type="spellStart"/>
      <w:r>
        <w:t>gnuglich</w:t>
      </w:r>
      <w:proofErr w:type="spellEnd"/>
      <w:r>
        <w:t xml:space="preserve"> </w:t>
      </w:r>
      <w:proofErr w:type="spellStart"/>
      <w:r>
        <w:t>auß</w:t>
      </w:r>
      <w:proofErr w:type="spellEnd"/>
      <w:r>
        <w:t xml:space="preserve"> Biblischen </w:t>
      </w:r>
      <w:proofErr w:type="spellStart"/>
      <w:r>
        <w:t>schrifften</w:t>
      </w:r>
      <w:proofErr w:type="spellEnd"/>
      <w:r>
        <w:t xml:space="preserve"> </w:t>
      </w:r>
      <w:proofErr w:type="spellStart"/>
      <w:r>
        <w:t>bewart</w:t>
      </w:r>
      <w:proofErr w:type="spellEnd"/>
      <w:r>
        <w:t xml:space="preserve"> </w:t>
      </w:r>
      <w:proofErr w:type="spellStart"/>
      <w:r>
        <w:t>unn</w:t>
      </w:r>
      <w:proofErr w:type="spellEnd"/>
      <w:r>
        <w:t xml:space="preserve"> </w:t>
      </w:r>
      <w:proofErr w:type="spellStart"/>
      <w:r>
        <w:t>bewapent</w:t>
      </w:r>
      <w:proofErr w:type="spellEnd"/>
      <w:r>
        <w:t xml:space="preserve"> haben / als </w:t>
      </w:r>
      <w:proofErr w:type="spellStart"/>
      <w:r>
        <w:t>dan</w:t>
      </w:r>
      <w:proofErr w:type="spellEnd"/>
      <w:r>
        <w:t xml:space="preserve"> </w:t>
      </w:r>
      <w:proofErr w:type="spellStart"/>
      <w:r>
        <w:t>mugen</w:t>
      </w:r>
      <w:proofErr w:type="spellEnd"/>
      <w:r>
        <w:t xml:space="preserve"> sie unbiblische </w:t>
      </w:r>
      <w:proofErr w:type="spellStart"/>
      <w:r>
        <w:t>buchern</w:t>
      </w:r>
      <w:proofErr w:type="spellEnd"/>
      <w:r>
        <w:t xml:space="preserve"> </w:t>
      </w:r>
      <w:proofErr w:type="spellStart"/>
      <w:r>
        <w:t>durchleßen</w:t>
      </w:r>
      <w:proofErr w:type="spellEnd"/>
      <w:r>
        <w:t xml:space="preserve">. </w:t>
      </w:r>
    </w:p>
    <w:p w14:paraId="2D6C3E39" w14:textId="77777777" w:rsidR="00031617" w:rsidRDefault="00031617" w:rsidP="00031617">
      <w:pPr>
        <w:pStyle w:val="StandardWeb"/>
      </w:pPr>
      <w:r>
        <w:t xml:space="preserve">Das ich von den </w:t>
      </w:r>
      <w:proofErr w:type="spellStart"/>
      <w:r>
        <w:t>buchern</w:t>
      </w:r>
      <w:proofErr w:type="spellEnd"/>
      <w:r>
        <w:t xml:space="preserve"> oben in einer </w:t>
      </w:r>
      <w:proofErr w:type="spellStart"/>
      <w:r>
        <w:t>kleynen</w:t>
      </w:r>
      <w:proofErr w:type="spellEnd"/>
      <w:r>
        <w:t xml:space="preserve"> </w:t>
      </w:r>
      <w:proofErr w:type="spellStart"/>
      <w:r>
        <w:t>figur</w:t>
      </w:r>
      <w:proofErr w:type="spellEnd"/>
      <w:r>
        <w:t xml:space="preserve"> beschrieben / nemlich </w:t>
      </w:r>
      <w:proofErr w:type="spellStart"/>
      <w:r>
        <w:t>Thobie</w:t>
      </w:r>
      <w:proofErr w:type="spellEnd"/>
      <w:r>
        <w:t xml:space="preserve"> und der gleichen gesagt / </w:t>
      </w:r>
      <w:proofErr w:type="spellStart"/>
      <w:r>
        <w:t>solt</w:t>
      </w:r>
      <w:proofErr w:type="spellEnd"/>
      <w:r>
        <w:t xml:space="preserve"> </w:t>
      </w:r>
      <w:proofErr w:type="spellStart"/>
      <w:r>
        <w:t>yhr</w:t>
      </w:r>
      <w:proofErr w:type="spellEnd"/>
      <w:r>
        <w:t xml:space="preserve"> auch von nachfolgenden </w:t>
      </w:r>
      <w:proofErr w:type="spellStart"/>
      <w:r>
        <w:t>buchern</w:t>
      </w:r>
      <w:proofErr w:type="spellEnd"/>
      <w:r>
        <w:t xml:space="preserve"> </w:t>
      </w:r>
      <w:proofErr w:type="spellStart"/>
      <w:r>
        <w:t>unn</w:t>
      </w:r>
      <w:proofErr w:type="spellEnd"/>
      <w:r>
        <w:t xml:space="preserve"> </w:t>
      </w:r>
      <w:proofErr w:type="spellStart"/>
      <w:r>
        <w:t>capitteln</w:t>
      </w:r>
      <w:proofErr w:type="spellEnd"/>
      <w:r>
        <w:t xml:space="preserve"> </w:t>
      </w:r>
      <w:proofErr w:type="spellStart"/>
      <w:r>
        <w:t>urteylen</w:t>
      </w:r>
      <w:proofErr w:type="spellEnd"/>
      <w:r>
        <w:t xml:space="preserve"> und halten / </w:t>
      </w:r>
      <w:proofErr w:type="spellStart"/>
      <w:r>
        <w:t>ya</w:t>
      </w:r>
      <w:proofErr w:type="spellEnd"/>
      <w:r>
        <w:t xml:space="preserve"> </w:t>
      </w:r>
      <w:proofErr w:type="spellStart"/>
      <w:r>
        <w:t>dartzu</w:t>
      </w:r>
      <w:proofErr w:type="spellEnd"/>
      <w:r>
        <w:t xml:space="preserve"> minder und geringer. </w:t>
      </w:r>
    </w:p>
    <w:p w14:paraId="2C9BE1C8" w14:textId="77777777" w:rsidR="00031617" w:rsidRDefault="00031617" w:rsidP="00031617">
      <w:pPr>
        <w:pStyle w:val="StandardWeb"/>
      </w:pPr>
      <w:r>
        <w:t xml:space="preserve">Dan wie </w:t>
      </w:r>
      <w:proofErr w:type="spellStart"/>
      <w:r>
        <w:t>wol</w:t>
      </w:r>
      <w:proofErr w:type="spellEnd"/>
      <w:r>
        <w:t xml:space="preserve"> / viel </w:t>
      </w:r>
      <w:proofErr w:type="spellStart"/>
      <w:r>
        <w:t>gutter</w:t>
      </w:r>
      <w:proofErr w:type="spellEnd"/>
      <w:r>
        <w:t xml:space="preserve"> </w:t>
      </w:r>
      <w:proofErr w:type="spellStart"/>
      <w:r>
        <w:t>unnd</w:t>
      </w:r>
      <w:proofErr w:type="spellEnd"/>
      <w:r>
        <w:t xml:space="preserve"> </w:t>
      </w:r>
      <w:proofErr w:type="spellStart"/>
      <w:r>
        <w:t>lieplicher</w:t>
      </w:r>
      <w:proofErr w:type="spellEnd"/>
      <w:r>
        <w:t xml:space="preserve"> </w:t>
      </w:r>
      <w:proofErr w:type="spellStart"/>
      <w:r>
        <w:t>sententz</w:t>
      </w:r>
      <w:proofErr w:type="spellEnd"/>
      <w:r>
        <w:t xml:space="preserve"> / in </w:t>
      </w:r>
      <w:proofErr w:type="spellStart"/>
      <w:r>
        <w:t>diessen</w:t>
      </w:r>
      <w:proofErr w:type="spellEnd"/>
      <w:r>
        <w:t xml:space="preserve"> </w:t>
      </w:r>
      <w:proofErr w:type="spellStart"/>
      <w:r>
        <w:t>buchern</w:t>
      </w:r>
      <w:proofErr w:type="spellEnd"/>
      <w:r>
        <w:t xml:space="preserve"> </w:t>
      </w:r>
      <w:proofErr w:type="spellStart"/>
      <w:r>
        <w:t>verleybt</w:t>
      </w:r>
      <w:proofErr w:type="spellEnd"/>
      <w:r>
        <w:t xml:space="preserve"> und </w:t>
      </w:r>
      <w:proofErr w:type="spellStart"/>
      <w:r>
        <w:t>ingehalten</w:t>
      </w:r>
      <w:proofErr w:type="spellEnd"/>
      <w:r>
        <w:t xml:space="preserve"> </w:t>
      </w:r>
      <w:proofErr w:type="spellStart"/>
      <w:r>
        <w:t>seint</w:t>
      </w:r>
      <w:proofErr w:type="spellEnd"/>
      <w:r>
        <w:t xml:space="preserve"> / </w:t>
      </w:r>
      <w:proofErr w:type="spellStart"/>
      <w:r>
        <w:t>unnd</w:t>
      </w:r>
      <w:proofErr w:type="spellEnd"/>
      <w:r>
        <w:t xml:space="preserve"> die </w:t>
      </w:r>
      <w:proofErr w:type="spellStart"/>
      <w:r>
        <w:t>kirchen</w:t>
      </w:r>
      <w:proofErr w:type="spellEnd"/>
      <w:r>
        <w:t xml:space="preserve"> sie </w:t>
      </w:r>
      <w:proofErr w:type="spellStart"/>
      <w:r>
        <w:t>zeitten</w:t>
      </w:r>
      <w:proofErr w:type="spellEnd"/>
      <w:r>
        <w:t xml:space="preserve"> gebraucht / dannoch </w:t>
      </w:r>
      <w:proofErr w:type="spellStart"/>
      <w:r>
        <w:t>bleyben</w:t>
      </w:r>
      <w:proofErr w:type="spellEnd"/>
      <w:r>
        <w:t xml:space="preserve"> sie unbiblisch / </w:t>
      </w:r>
      <w:proofErr w:type="spellStart"/>
      <w:r>
        <w:t>unn</w:t>
      </w:r>
      <w:proofErr w:type="spellEnd"/>
      <w:r>
        <w:t xml:space="preserve"> gibt </w:t>
      </w:r>
      <w:proofErr w:type="spellStart"/>
      <w:r>
        <w:t>yhn</w:t>
      </w:r>
      <w:proofErr w:type="spellEnd"/>
      <w:r>
        <w:t xml:space="preserve"> </w:t>
      </w:r>
      <w:proofErr w:type="spellStart"/>
      <w:r>
        <w:t>heylig</w:t>
      </w:r>
      <w:proofErr w:type="spellEnd"/>
      <w:r>
        <w:t xml:space="preserve"> </w:t>
      </w:r>
      <w:proofErr w:type="spellStart"/>
      <w:r>
        <w:t>kirch</w:t>
      </w:r>
      <w:proofErr w:type="spellEnd"/>
      <w:r>
        <w:t xml:space="preserve"> / kein grosser </w:t>
      </w:r>
      <w:proofErr w:type="spellStart"/>
      <w:r>
        <w:t>herlickeit</w:t>
      </w:r>
      <w:proofErr w:type="spellEnd"/>
      <w:r>
        <w:t xml:space="preserve"> / </w:t>
      </w:r>
      <w:proofErr w:type="spellStart"/>
      <w:r>
        <w:t>dan</w:t>
      </w:r>
      <w:proofErr w:type="spellEnd"/>
      <w:r>
        <w:t xml:space="preserve"> das wir solche </w:t>
      </w:r>
      <w:proofErr w:type="spellStart"/>
      <w:r>
        <w:t>bucher</w:t>
      </w:r>
      <w:proofErr w:type="spellEnd"/>
      <w:r>
        <w:t xml:space="preserve"> </w:t>
      </w:r>
      <w:proofErr w:type="spellStart"/>
      <w:r>
        <w:t>nebent</w:t>
      </w:r>
      <w:proofErr w:type="spellEnd"/>
      <w:r>
        <w:t xml:space="preserve"> den andern / in einen </w:t>
      </w:r>
      <w:proofErr w:type="spellStart"/>
      <w:r>
        <w:t>hauffen</w:t>
      </w:r>
      <w:proofErr w:type="spellEnd"/>
      <w:r>
        <w:t xml:space="preserve"> gebrauchen </w:t>
      </w:r>
      <w:proofErr w:type="spellStart"/>
      <w:r>
        <w:t>mugen</w:t>
      </w:r>
      <w:proofErr w:type="spellEnd"/>
      <w:r>
        <w:t xml:space="preserve">. </w:t>
      </w:r>
    </w:p>
    <w:p w14:paraId="73317DA9" w14:textId="77777777" w:rsidR="00031617" w:rsidRDefault="00031617" w:rsidP="00031617">
      <w:pPr>
        <w:pStyle w:val="StandardWeb"/>
      </w:pPr>
      <w:r>
        <w:t xml:space="preserve">Ich werde auch keinen </w:t>
      </w:r>
      <w:proofErr w:type="spellStart"/>
      <w:r>
        <w:t>nachlassenn</w:t>
      </w:r>
      <w:proofErr w:type="spellEnd"/>
      <w:r>
        <w:t xml:space="preserve"> / sich mit den </w:t>
      </w:r>
      <w:proofErr w:type="spellStart"/>
      <w:r>
        <w:t>lateynischen</w:t>
      </w:r>
      <w:proofErr w:type="spellEnd"/>
      <w:r>
        <w:t xml:space="preserve"> </w:t>
      </w:r>
      <w:proofErr w:type="spellStart"/>
      <w:r>
        <w:t>odder</w:t>
      </w:r>
      <w:proofErr w:type="spellEnd"/>
      <w:r>
        <w:t xml:space="preserve"> deutschen </w:t>
      </w:r>
      <w:proofErr w:type="spellStart"/>
      <w:r>
        <w:t>Biblien</w:t>
      </w:r>
      <w:proofErr w:type="spellEnd"/>
      <w:r>
        <w:t xml:space="preserve"> zu </w:t>
      </w:r>
      <w:proofErr w:type="spellStart"/>
      <w:r>
        <w:t>weren</w:t>
      </w:r>
      <w:proofErr w:type="spellEnd"/>
      <w:r>
        <w:t xml:space="preserve"> / und </w:t>
      </w:r>
      <w:proofErr w:type="spellStart"/>
      <w:r>
        <w:t>behelffen</w:t>
      </w:r>
      <w:proofErr w:type="spellEnd"/>
      <w:r>
        <w:t xml:space="preserve"> / das </w:t>
      </w:r>
      <w:proofErr w:type="spellStart"/>
      <w:r>
        <w:t>ytzt</w:t>
      </w:r>
      <w:proofErr w:type="spellEnd"/>
      <w:r>
        <w:t xml:space="preserve"> </w:t>
      </w:r>
      <w:proofErr w:type="spellStart"/>
      <w:r>
        <w:t>gemelte</w:t>
      </w:r>
      <w:proofErr w:type="spellEnd"/>
      <w:r>
        <w:t xml:space="preserve"> </w:t>
      </w:r>
      <w:proofErr w:type="spellStart"/>
      <w:r>
        <w:t>bucher</w:t>
      </w:r>
      <w:proofErr w:type="spellEnd"/>
      <w:r>
        <w:t xml:space="preserve"> / </w:t>
      </w:r>
      <w:proofErr w:type="spellStart"/>
      <w:r>
        <w:t>unn</w:t>
      </w:r>
      <w:proofErr w:type="spellEnd"/>
      <w:r>
        <w:t xml:space="preserve"> </w:t>
      </w:r>
      <w:proofErr w:type="spellStart"/>
      <w:r>
        <w:t>capittel</w:t>
      </w:r>
      <w:proofErr w:type="spellEnd"/>
      <w:r>
        <w:t xml:space="preserve"> / in solchen </w:t>
      </w:r>
      <w:proofErr w:type="spellStart"/>
      <w:r>
        <w:t>Biblien</w:t>
      </w:r>
      <w:proofErr w:type="spellEnd"/>
      <w:r>
        <w:t xml:space="preserve"> beschlossen und begriffen </w:t>
      </w:r>
      <w:proofErr w:type="spellStart"/>
      <w:r>
        <w:t>seint</w:t>
      </w:r>
      <w:proofErr w:type="spellEnd"/>
      <w:r>
        <w:t xml:space="preserve">. Dan </w:t>
      </w:r>
      <w:proofErr w:type="spellStart"/>
      <w:r>
        <w:t>fur</w:t>
      </w:r>
      <w:proofErr w:type="spellEnd"/>
      <w:r>
        <w:t xml:space="preserve"> das erst / </w:t>
      </w:r>
      <w:proofErr w:type="spellStart"/>
      <w:r>
        <w:t>weyß</w:t>
      </w:r>
      <w:proofErr w:type="spellEnd"/>
      <w:r>
        <w:t xml:space="preserve"> ich / das die </w:t>
      </w:r>
      <w:proofErr w:type="spellStart"/>
      <w:r>
        <w:t>Hebraischen</w:t>
      </w:r>
      <w:proofErr w:type="spellEnd"/>
      <w:r>
        <w:t xml:space="preserve"> </w:t>
      </w:r>
      <w:proofErr w:type="spellStart"/>
      <w:r>
        <w:t>getrucktenn</w:t>
      </w:r>
      <w:proofErr w:type="spellEnd"/>
      <w:r>
        <w:t xml:space="preserve"> </w:t>
      </w:r>
      <w:proofErr w:type="spellStart"/>
      <w:r>
        <w:t>Biblien</w:t>
      </w:r>
      <w:proofErr w:type="spellEnd"/>
      <w:r>
        <w:t xml:space="preserve"> (den wir in </w:t>
      </w:r>
      <w:proofErr w:type="spellStart"/>
      <w:r>
        <w:t>zweyffeligen</w:t>
      </w:r>
      <w:proofErr w:type="spellEnd"/>
      <w:r>
        <w:t xml:space="preserve"> und </w:t>
      </w:r>
      <w:proofErr w:type="spellStart"/>
      <w:r>
        <w:t>dunckeln</w:t>
      </w:r>
      <w:proofErr w:type="spellEnd"/>
      <w:r>
        <w:t xml:space="preserve"> fachen) so das alt </w:t>
      </w:r>
      <w:proofErr w:type="spellStart"/>
      <w:r>
        <w:t>testament</w:t>
      </w:r>
      <w:proofErr w:type="spellEnd"/>
      <w:r>
        <w:t xml:space="preserve"> belangend / </w:t>
      </w:r>
      <w:proofErr w:type="spellStart"/>
      <w:r>
        <w:t>zuglauben</w:t>
      </w:r>
      <w:proofErr w:type="spellEnd"/>
      <w:r>
        <w:t xml:space="preserve"> und nachfolgen schuldig / </w:t>
      </w:r>
      <w:proofErr w:type="spellStart"/>
      <w:r>
        <w:t>berurte</w:t>
      </w:r>
      <w:proofErr w:type="spellEnd"/>
      <w:r>
        <w:t xml:space="preserve"> </w:t>
      </w:r>
      <w:proofErr w:type="spellStart"/>
      <w:r>
        <w:t>buchlin</w:t>
      </w:r>
      <w:proofErr w:type="spellEnd"/>
      <w:r>
        <w:t xml:space="preserve"> und </w:t>
      </w:r>
      <w:proofErr w:type="spellStart"/>
      <w:r>
        <w:t>capittel</w:t>
      </w:r>
      <w:proofErr w:type="spellEnd"/>
      <w:r>
        <w:t xml:space="preserve"> </w:t>
      </w:r>
      <w:proofErr w:type="spellStart"/>
      <w:r>
        <w:t>nit</w:t>
      </w:r>
      <w:proofErr w:type="spellEnd"/>
      <w:r>
        <w:t xml:space="preserve"> haben. </w:t>
      </w:r>
    </w:p>
    <w:p w14:paraId="4CAEAB96" w14:textId="77777777" w:rsidR="00031617" w:rsidRDefault="00031617" w:rsidP="00031617">
      <w:pPr>
        <w:pStyle w:val="StandardWeb"/>
      </w:pPr>
      <w:proofErr w:type="spellStart"/>
      <w:r>
        <w:t>Fur</w:t>
      </w:r>
      <w:proofErr w:type="spellEnd"/>
      <w:r>
        <w:t xml:space="preserve"> das ander / </w:t>
      </w:r>
      <w:proofErr w:type="spellStart"/>
      <w:r>
        <w:t>wiewol</w:t>
      </w:r>
      <w:proofErr w:type="spellEnd"/>
      <w:r>
        <w:t xml:space="preserve"> </w:t>
      </w:r>
      <w:proofErr w:type="spellStart"/>
      <w:r>
        <w:t>lateynisch</w:t>
      </w:r>
      <w:proofErr w:type="spellEnd"/>
      <w:r>
        <w:t xml:space="preserve"> und deutsche </w:t>
      </w:r>
      <w:proofErr w:type="spellStart"/>
      <w:r>
        <w:t>Biblien</w:t>
      </w:r>
      <w:proofErr w:type="spellEnd"/>
      <w:r>
        <w:t xml:space="preserve"> / </w:t>
      </w:r>
      <w:proofErr w:type="spellStart"/>
      <w:r>
        <w:t>obgenante</w:t>
      </w:r>
      <w:proofErr w:type="spellEnd"/>
      <w:r>
        <w:t xml:space="preserve"> </w:t>
      </w:r>
      <w:proofErr w:type="spellStart"/>
      <w:r>
        <w:t>bucher</w:t>
      </w:r>
      <w:proofErr w:type="spellEnd"/>
      <w:r>
        <w:t xml:space="preserve"> und </w:t>
      </w:r>
      <w:proofErr w:type="spellStart"/>
      <w:r>
        <w:t>capittel</w:t>
      </w:r>
      <w:proofErr w:type="spellEnd"/>
      <w:r>
        <w:t xml:space="preserve"> auch behalten haben / dannoch haben sie stets / </w:t>
      </w:r>
      <w:proofErr w:type="spellStart"/>
      <w:r>
        <w:t>zeychen</w:t>
      </w:r>
      <w:proofErr w:type="spellEnd"/>
      <w:r>
        <w:t xml:space="preserve"> / und </w:t>
      </w:r>
      <w:proofErr w:type="spellStart"/>
      <w:r>
        <w:t>yhre</w:t>
      </w:r>
      <w:proofErr w:type="spellEnd"/>
      <w:r>
        <w:t xml:space="preserve"> </w:t>
      </w:r>
      <w:proofErr w:type="spellStart"/>
      <w:r>
        <w:t>vorachtung</w:t>
      </w:r>
      <w:proofErr w:type="spellEnd"/>
      <w:r>
        <w:t xml:space="preserve"> in den vorreden Hieronymi auch gehabt / das sie </w:t>
      </w:r>
      <w:proofErr w:type="spellStart"/>
      <w:r>
        <w:t>nit</w:t>
      </w:r>
      <w:proofErr w:type="spellEnd"/>
      <w:r>
        <w:t xml:space="preserve"> Biblisch </w:t>
      </w:r>
      <w:proofErr w:type="spellStart"/>
      <w:r>
        <w:t>seint</w:t>
      </w:r>
      <w:proofErr w:type="spellEnd"/>
      <w:r>
        <w:t xml:space="preserve">. Ich </w:t>
      </w:r>
      <w:proofErr w:type="spellStart"/>
      <w:r>
        <w:t>geb</w:t>
      </w:r>
      <w:proofErr w:type="spellEnd"/>
      <w:r>
        <w:t xml:space="preserve"> auch zu / das Baruch </w:t>
      </w:r>
      <w:proofErr w:type="spellStart"/>
      <w:r>
        <w:t>unn</w:t>
      </w:r>
      <w:proofErr w:type="spellEnd"/>
      <w:r>
        <w:t xml:space="preserve"> andere </w:t>
      </w:r>
      <w:proofErr w:type="spellStart"/>
      <w:r>
        <w:t>buchlin</w:t>
      </w:r>
      <w:proofErr w:type="spellEnd"/>
      <w:r>
        <w:t xml:space="preserve"> </w:t>
      </w:r>
      <w:proofErr w:type="spellStart"/>
      <w:r>
        <w:t>offtgemelt</w:t>
      </w:r>
      <w:proofErr w:type="spellEnd"/>
      <w:r>
        <w:t xml:space="preserve"> / </w:t>
      </w:r>
      <w:proofErr w:type="spellStart"/>
      <w:r>
        <w:t>vil</w:t>
      </w:r>
      <w:proofErr w:type="spellEnd"/>
      <w:r>
        <w:t xml:space="preserve"> </w:t>
      </w:r>
      <w:proofErr w:type="spellStart"/>
      <w:r>
        <w:t>sententz</w:t>
      </w:r>
      <w:proofErr w:type="spellEnd"/>
      <w:r>
        <w:t xml:space="preserve"> </w:t>
      </w:r>
      <w:proofErr w:type="spellStart"/>
      <w:r>
        <w:t>unn</w:t>
      </w:r>
      <w:proofErr w:type="spellEnd"/>
      <w:r>
        <w:t xml:space="preserve"> </w:t>
      </w:r>
      <w:proofErr w:type="spellStart"/>
      <w:r>
        <w:t>wort</w:t>
      </w:r>
      <w:proofErr w:type="spellEnd"/>
      <w:r>
        <w:t xml:space="preserve"> haben / die auch </w:t>
      </w:r>
      <w:proofErr w:type="spellStart"/>
      <w:r>
        <w:t>gotlich</w:t>
      </w:r>
      <w:proofErr w:type="spellEnd"/>
      <w:r>
        <w:t xml:space="preserve"> </w:t>
      </w:r>
      <w:proofErr w:type="spellStart"/>
      <w:r>
        <w:t>unn</w:t>
      </w:r>
      <w:proofErr w:type="spellEnd"/>
      <w:r>
        <w:t xml:space="preserve"> biblische sein / dannoch </w:t>
      </w:r>
      <w:proofErr w:type="spellStart"/>
      <w:r>
        <w:t>seint</w:t>
      </w:r>
      <w:proofErr w:type="spellEnd"/>
      <w:r>
        <w:t xml:space="preserve"> solche </w:t>
      </w:r>
      <w:proofErr w:type="spellStart"/>
      <w:r>
        <w:t>sententien</w:t>
      </w:r>
      <w:proofErr w:type="spellEnd"/>
      <w:r>
        <w:t xml:space="preserve"> </w:t>
      </w:r>
      <w:proofErr w:type="spellStart"/>
      <w:r>
        <w:t>ye</w:t>
      </w:r>
      <w:proofErr w:type="spellEnd"/>
      <w:r>
        <w:t xml:space="preserve"> </w:t>
      </w:r>
      <w:proofErr w:type="spellStart"/>
      <w:r>
        <w:t>nit</w:t>
      </w:r>
      <w:proofErr w:type="spellEnd"/>
      <w:r>
        <w:t xml:space="preserve"> Biblisch / derhalben / das sie in solche unbiblischen </w:t>
      </w:r>
      <w:proofErr w:type="spellStart"/>
      <w:r>
        <w:t>buchern</w:t>
      </w:r>
      <w:proofErr w:type="spellEnd"/>
      <w:r>
        <w:t xml:space="preserve"> </w:t>
      </w:r>
      <w:proofErr w:type="spellStart"/>
      <w:r>
        <w:t>steend</w:t>
      </w:r>
      <w:proofErr w:type="spellEnd"/>
      <w:r>
        <w:t xml:space="preserve"> / </w:t>
      </w:r>
      <w:proofErr w:type="spellStart"/>
      <w:r>
        <w:t>sonder</w:t>
      </w:r>
      <w:proofErr w:type="spellEnd"/>
      <w:r>
        <w:t xml:space="preserve"> derhalben / das wir sie in </w:t>
      </w:r>
      <w:proofErr w:type="spellStart"/>
      <w:r>
        <w:t>unvertegtigen</w:t>
      </w:r>
      <w:proofErr w:type="spellEnd"/>
      <w:r>
        <w:t xml:space="preserve"> </w:t>
      </w:r>
      <w:proofErr w:type="spellStart"/>
      <w:r>
        <w:t>unn</w:t>
      </w:r>
      <w:proofErr w:type="spellEnd"/>
      <w:r>
        <w:t xml:space="preserve"> Biblischen </w:t>
      </w:r>
      <w:proofErr w:type="spellStart"/>
      <w:r>
        <w:t>buchern</w:t>
      </w:r>
      <w:proofErr w:type="spellEnd"/>
      <w:r>
        <w:t xml:space="preserve"> finden / </w:t>
      </w:r>
      <w:proofErr w:type="spellStart"/>
      <w:r>
        <w:t>Sonste</w:t>
      </w:r>
      <w:proofErr w:type="spellEnd"/>
      <w:r>
        <w:t xml:space="preserve"> / </w:t>
      </w:r>
      <w:proofErr w:type="spellStart"/>
      <w:r>
        <w:t>solten</w:t>
      </w:r>
      <w:proofErr w:type="spellEnd"/>
      <w:r>
        <w:t xml:space="preserve"> alle reden und </w:t>
      </w:r>
      <w:proofErr w:type="spellStart"/>
      <w:r>
        <w:t>spruch</w:t>
      </w:r>
      <w:proofErr w:type="spellEnd"/>
      <w:r>
        <w:t xml:space="preserve"> Biblisch sein / die in solchen </w:t>
      </w:r>
      <w:proofErr w:type="spellStart"/>
      <w:r>
        <w:t>buchern</w:t>
      </w:r>
      <w:proofErr w:type="spellEnd"/>
      <w:r>
        <w:t xml:space="preserve"> begriffen / und doch auch in der </w:t>
      </w:r>
      <w:proofErr w:type="spellStart"/>
      <w:r>
        <w:t>heyligen</w:t>
      </w:r>
      <w:proofErr w:type="spellEnd"/>
      <w:r>
        <w:t xml:space="preserve"> </w:t>
      </w:r>
      <w:proofErr w:type="spellStart"/>
      <w:r>
        <w:t>schrifft</w:t>
      </w:r>
      <w:proofErr w:type="spellEnd"/>
      <w:r>
        <w:t xml:space="preserve"> gefunden werden / </w:t>
      </w:r>
      <w:proofErr w:type="spellStart"/>
      <w:r>
        <w:t>wurt</w:t>
      </w:r>
      <w:proofErr w:type="spellEnd"/>
      <w:r>
        <w:t xml:space="preserve"> </w:t>
      </w:r>
      <w:proofErr w:type="spellStart"/>
      <w:r>
        <w:t>folgenn</w:t>
      </w:r>
      <w:proofErr w:type="spellEnd"/>
      <w:r>
        <w:t xml:space="preserve"> / das wir </w:t>
      </w:r>
      <w:proofErr w:type="spellStart"/>
      <w:r>
        <w:t>vil</w:t>
      </w:r>
      <w:proofErr w:type="spellEnd"/>
      <w:r>
        <w:t xml:space="preserve"> </w:t>
      </w:r>
      <w:proofErr w:type="spellStart"/>
      <w:r>
        <w:t>spruch</w:t>
      </w:r>
      <w:proofErr w:type="spellEnd"/>
      <w:r>
        <w:t xml:space="preserve"> </w:t>
      </w:r>
      <w:proofErr w:type="spellStart"/>
      <w:r>
        <w:t>auß</w:t>
      </w:r>
      <w:proofErr w:type="spellEnd"/>
      <w:r>
        <w:t xml:space="preserve"> </w:t>
      </w:r>
      <w:proofErr w:type="spellStart"/>
      <w:r>
        <w:t>Vergilio</w:t>
      </w:r>
      <w:proofErr w:type="spellEnd"/>
      <w:r>
        <w:t xml:space="preserve"> und </w:t>
      </w:r>
      <w:proofErr w:type="spellStart"/>
      <w:r>
        <w:t>Dvidio</w:t>
      </w:r>
      <w:proofErr w:type="spellEnd"/>
      <w:r>
        <w:t xml:space="preserve"> </w:t>
      </w:r>
      <w:proofErr w:type="spellStart"/>
      <w:r>
        <w:t>musten</w:t>
      </w:r>
      <w:proofErr w:type="spellEnd"/>
      <w:r>
        <w:t xml:space="preserve"> </w:t>
      </w:r>
      <w:proofErr w:type="spellStart"/>
      <w:r>
        <w:t>horen</w:t>
      </w:r>
      <w:proofErr w:type="spellEnd"/>
      <w:r>
        <w:t xml:space="preserve"> und annehmen als Biblisch. </w:t>
      </w:r>
      <w:proofErr w:type="spellStart"/>
      <w:r>
        <w:t>Kurtzlich</w:t>
      </w:r>
      <w:proofErr w:type="spellEnd"/>
      <w:r>
        <w:t xml:space="preserve"> / </w:t>
      </w:r>
      <w:proofErr w:type="spellStart"/>
      <w:r>
        <w:t>wil</w:t>
      </w:r>
      <w:proofErr w:type="spellEnd"/>
      <w:r>
        <w:t xml:space="preserve"> einer erhalten das ein </w:t>
      </w:r>
      <w:proofErr w:type="spellStart"/>
      <w:r>
        <w:t>schrifft</w:t>
      </w:r>
      <w:proofErr w:type="spellEnd"/>
      <w:r>
        <w:t xml:space="preserve"> Biblische / und mit </w:t>
      </w:r>
      <w:proofErr w:type="spellStart"/>
      <w:r>
        <w:t>yhr</w:t>
      </w:r>
      <w:proofErr w:type="spellEnd"/>
      <w:r>
        <w:t xml:space="preserve"> (als Biblische) schliffen und </w:t>
      </w:r>
      <w:proofErr w:type="spellStart"/>
      <w:r>
        <w:t>brangen</w:t>
      </w:r>
      <w:proofErr w:type="spellEnd"/>
      <w:r>
        <w:t xml:space="preserve"> / </w:t>
      </w:r>
      <w:proofErr w:type="spellStart"/>
      <w:r>
        <w:t>ßo</w:t>
      </w:r>
      <w:proofErr w:type="spellEnd"/>
      <w:r>
        <w:t xml:space="preserve"> muß er sie an alle mittel </w:t>
      </w:r>
      <w:proofErr w:type="spellStart"/>
      <w:r>
        <w:t>auß</w:t>
      </w:r>
      <w:proofErr w:type="spellEnd"/>
      <w:r>
        <w:t xml:space="preserve"> einem Biblischen buch nehmen und </w:t>
      </w:r>
      <w:proofErr w:type="spellStart"/>
      <w:r>
        <w:t>furwenden</w:t>
      </w:r>
      <w:proofErr w:type="spellEnd"/>
      <w:r>
        <w:t xml:space="preserve">. </w:t>
      </w:r>
    </w:p>
    <w:p w14:paraId="63F9889C" w14:textId="77777777" w:rsidR="00031617" w:rsidRDefault="00031617" w:rsidP="00031617">
      <w:pPr>
        <w:pStyle w:val="StandardWeb"/>
      </w:pPr>
      <w:r>
        <w:t>Hester.</w:t>
      </w:r>
      <w:r>
        <w:br/>
      </w:r>
      <w:proofErr w:type="spellStart"/>
      <w:r>
        <w:t>Alhie</w:t>
      </w:r>
      <w:proofErr w:type="spellEnd"/>
      <w:r>
        <w:t xml:space="preserve"> </w:t>
      </w:r>
      <w:proofErr w:type="spellStart"/>
      <w:r>
        <w:t>sol</w:t>
      </w:r>
      <w:proofErr w:type="spellEnd"/>
      <w:r>
        <w:t xml:space="preserve"> auch </w:t>
      </w:r>
      <w:proofErr w:type="spellStart"/>
      <w:r>
        <w:t>niemandts</w:t>
      </w:r>
      <w:proofErr w:type="spellEnd"/>
      <w:r>
        <w:t xml:space="preserve"> </w:t>
      </w:r>
      <w:proofErr w:type="spellStart"/>
      <w:r>
        <w:t>nit</w:t>
      </w:r>
      <w:proofErr w:type="spellEnd"/>
      <w:r>
        <w:t xml:space="preserve"> </w:t>
      </w:r>
      <w:proofErr w:type="spellStart"/>
      <w:r>
        <w:t>wissenn</w:t>
      </w:r>
      <w:proofErr w:type="spellEnd"/>
      <w:r>
        <w:t xml:space="preserve"> / das in dem </w:t>
      </w:r>
      <w:proofErr w:type="spellStart"/>
      <w:r>
        <w:t>buchle</w:t>
      </w:r>
      <w:proofErr w:type="spellEnd"/>
      <w:r>
        <w:t xml:space="preserve"> Hester / auch </w:t>
      </w:r>
      <w:proofErr w:type="spellStart"/>
      <w:r>
        <w:t>etzliche</w:t>
      </w:r>
      <w:proofErr w:type="spellEnd"/>
      <w:r>
        <w:t xml:space="preserve"> </w:t>
      </w:r>
      <w:proofErr w:type="spellStart"/>
      <w:r>
        <w:t>sententz</w:t>
      </w:r>
      <w:proofErr w:type="spellEnd"/>
      <w:r>
        <w:t xml:space="preserve"> und </w:t>
      </w:r>
      <w:proofErr w:type="spellStart"/>
      <w:r>
        <w:t>wort</w:t>
      </w:r>
      <w:proofErr w:type="spellEnd"/>
      <w:r>
        <w:t xml:space="preserve"> </w:t>
      </w:r>
      <w:proofErr w:type="spellStart"/>
      <w:r>
        <w:t>eingeleybet</w:t>
      </w:r>
      <w:proofErr w:type="spellEnd"/>
      <w:r>
        <w:t xml:space="preserve"> / die doch </w:t>
      </w:r>
      <w:proofErr w:type="spellStart"/>
      <w:r>
        <w:t>frombd</w:t>
      </w:r>
      <w:proofErr w:type="spellEnd"/>
      <w:r>
        <w:t xml:space="preserve"> </w:t>
      </w:r>
      <w:proofErr w:type="spellStart"/>
      <w:r>
        <w:t>eingefurt</w:t>
      </w:r>
      <w:proofErr w:type="spellEnd"/>
      <w:r>
        <w:t xml:space="preserve"> </w:t>
      </w:r>
      <w:proofErr w:type="spellStart"/>
      <w:r>
        <w:t>unn</w:t>
      </w:r>
      <w:proofErr w:type="spellEnd"/>
      <w:r>
        <w:t xml:space="preserve"> zugesetzt </w:t>
      </w:r>
      <w:proofErr w:type="spellStart"/>
      <w:r>
        <w:t>seint</w:t>
      </w:r>
      <w:proofErr w:type="spellEnd"/>
      <w:r>
        <w:t xml:space="preserve"> / das </w:t>
      </w:r>
      <w:proofErr w:type="spellStart"/>
      <w:r>
        <w:t>wurt</w:t>
      </w:r>
      <w:proofErr w:type="spellEnd"/>
      <w:r>
        <w:t xml:space="preserve"> </w:t>
      </w:r>
      <w:proofErr w:type="spellStart"/>
      <w:r>
        <w:t>meniglicher</w:t>
      </w:r>
      <w:proofErr w:type="spellEnd"/>
      <w:r>
        <w:t xml:space="preserve"> in dem xi. </w:t>
      </w:r>
      <w:proofErr w:type="spellStart"/>
      <w:r>
        <w:t>xij</w:t>
      </w:r>
      <w:proofErr w:type="spellEnd"/>
      <w:r>
        <w:t xml:space="preserve">. </w:t>
      </w:r>
      <w:proofErr w:type="spellStart"/>
      <w:r>
        <w:t>xiij</w:t>
      </w:r>
      <w:proofErr w:type="spellEnd"/>
      <w:r>
        <w:t xml:space="preserve">. und xv. </w:t>
      </w:r>
      <w:proofErr w:type="spellStart"/>
      <w:r>
        <w:t>capittel</w:t>
      </w:r>
      <w:proofErr w:type="spellEnd"/>
      <w:r>
        <w:t xml:space="preserve"> </w:t>
      </w:r>
      <w:proofErr w:type="spellStart"/>
      <w:r>
        <w:t>vermercken</w:t>
      </w:r>
      <w:proofErr w:type="spellEnd"/>
      <w:r>
        <w:t xml:space="preserve">. </w:t>
      </w:r>
    </w:p>
    <w:p w14:paraId="76FAB0D2" w14:textId="77777777" w:rsidR="00031617" w:rsidRDefault="00031617" w:rsidP="00031617">
      <w:pPr>
        <w:pStyle w:val="berschrift2"/>
      </w:pPr>
      <w:r>
        <w:t>New Testament.</w:t>
      </w:r>
    </w:p>
    <w:p w14:paraId="0A5E5490" w14:textId="77777777" w:rsidR="00031617" w:rsidRDefault="00031617" w:rsidP="00031617">
      <w:pPr>
        <w:pStyle w:val="StandardWeb"/>
      </w:pPr>
      <w:r>
        <w:t xml:space="preserve">Das </w:t>
      </w:r>
      <w:proofErr w:type="spellStart"/>
      <w:r>
        <w:t>new</w:t>
      </w:r>
      <w:proofErr w:type="spellEnd"/>
      <w:r>
        <w:t xml:space="preserve"> </w:t>
      </w:r>
      <w:proofErr w:type="spellStart"/>
      <w:r>
        <w:t>testament</w:t>
      </w:r>
      <w:proofErr w:type="spellEnd"/>
      <w:r>
        <w:t xml:space="preserve"> mag auch in drey </w:t>
      </w:r>
      <w:proofErr w:type="spellStart"/>
      <w:r>
        <w:t>ordnung</w:t>
      </w:r>
      <w:proofErr w:type="spellEnd"/>
      <w:r>
        <w:t xml:space="preserve"> </w:t>
      </w:r>
      <w:proofErr w:type="spellStart"/>
      <w:r>
        <w:t>geteylt</w:t>
      </w:r>
      <w:proofErr w:type="spellEnd"/>
      <w:r>
        <w:t xml:space="preserve"> und </w:t>
      </w:r>
      <w:proofErr w:type="spellStart"/>
      <w:r>
        <w:t>gespelt</w:t>
      </w:r>
      <w:proofErr w:type="spellEnd"/>
      <w:r>
        <w:t xml:space="preserve"> werden. </w:t>
      </w:r>
    </w:p>
    <w:p w14:paraId="5FDEDDEB" w14:textId="77777777" w:rsidR="00031617" w:rsidRDefault="00031617" w:rsidP="00031617">
      <w:pPr>
        <w:pStyle w:val="StandardWeb"/>
      </w:pPr>
      <w:r>
        <w:t xml:space="preserve">Oberste und </w:t>
      </w:r>
      <w:proofErr w:type="spellStart"/>
      <w:r>
        <w:t>furtrefflichgiste</w:t>
      </w:r>
      <w:proofErr w:type="spellEnd"/>
      <w:r>
        <w:t xml:space="preserve"> </w:t>
      </w:r>
      <w:proofErr w:type="spellStart"/>
      <w:r>
        <w:t>ordenung</w:t>
      </w:r>
      <w:proofErr w:type="spellEnd"/>
      <w:r>
        <w:t xml:space="preserve"> </w:t>
      </w:r>
      <w:proofErr w:type="spellStart"/>
      <w:r>
        <w:t>begreufft</w:t>
      </w:r>
      <w:proofErr w:type="spellEnd"/>
      <w:r>
        <w:t xml:space="preserve"> die Evangelische </w:t>
      </w:r>
      <w:proofErr w:type="spellStart"/>
      <w:r>
        <w:t>bucher</w:t>
      </w:r>
      <w:proofErr w:type="spellEnd"/>
      <w:r>
        <w:t xml:space="preserve"> / der die </w:t>
      </w:r>
      <w:proofErr w:type="spellStart"/>
      <w:r>
        <w:t>heylige</w:t>
      </w:r>
      <w:proofErr w:type="spellEnd"/>
      <w:r>
        <w:t xml:space="preserve"> </w:t>
      </w:r>
      <w:proofErr w:type="spellStart"/>
      <w:r>
        <w:t>kirchen</w:t>
      </w:r>
      <w:proofErr w:type="spellEnd"/>
      <w:r>
        <w:t xml:space="preserve"> vier angenommen hat / </w:t>
      </w:r>
      <w:proofErr w:type="spellStart"/>
      <w:r>
        <w:t>disse</w:t>
      </w:r>
      <w:proofErr w:type="spellEnd"/>
      <w:r>
        <w:t xml:space="preserve"> / Evangelium </w:t>
      </w:r>
      <w:proofErr w:type="spellStart"/>
      <w:r>
        <w:t>Mathei</w:t>
      </w:r>
      <w:proofErr w:type="spellEnd"/>
      <w:r>
        <w:t xml:space="preserve"> / Evangelium Marci / Evangelium Luce / und Evangelium Johannis. Zu </w:t>
      </w:r>
      <w:proofErr w:type="spellStart"/>
      <w:r>
        <w:t>disser</w:t>
      </w:r>
      <w:proofErr w:type="spellEnd"/>
      <w:r>
        <w:t xml:space="preserve"> </w:t>
      </w:r>
      <w:proofErr w:type="spellStart"/>
      <w:r>
        <w:t>ornenung</w:t>
      </w:r>
      <w:proofErr w:type="spellEnd"/>
      <w:r>
        <w:t xml:space="preserve"> </w:t>
      </w:r>
      <w:proofErr w:type="spellStart"/>
      <w:r>
        <w:t>gehoren</w:t>
      </w:r>
      <w:proofErr w:type="spellEnd"/>
      <w:r>
        <w:t xml:space="preserve"> </w:t>
      </w:r>
      <w:proofErr w:type="spellStart"/>
      <w:r>
        <w:t>geschicht</w:t>
      </w:r>
      <w:proofErr w:type="spellEnd"/>
      <w:r>
        <w:t xml:space="preserve"> </w:t>
      </w:r>
      <w:proofErr w:type="spellStart"/>
      <w:r>
        <w:t>unnd</w:t>
      </w:r>
      <w:proofErr w:type="spellEnd"/>
      <w:r>
        <w:t xml:space="preserve"> </w:t>
      </w:r>
      <w:proofErr w:type="spellStart"/>
      <w:r>
        <w:t>hendel</w:t>
      </w:r>
      <w:proofErr w:type="spellEnd"/>
      <w:r>
        <w:t xml:space="preserve"> der Aposteln. </w:t>
      </w:r>
    </w:p>
    <w:p w14:paraId="03F476C3" w14:textId="77777777" w:rsidR="00031617" w:rsidRDefault="00031617" w:rsidP="00031617">
      <w:pPr>
        <w:pStyle w:val="StandardWeb"/>
      </w:pPr>
      <w:r>
        <w:t>Marcus.</w:t>
      </w:r>
      <w:r>
        <w:br/>
        <w:t xml:space="preserve">Evangelium Marci halten die alte </w:t>
      </w:r>
      <w:proofErr w:type="spellStart"/>
      <w:r>
        <w:t>vetter</w:t>
      </w:r>
      <w:proofErr w:type="spellEnd"/>
      <w:r>
        <w:t xml:space="preserve"> </w:t>
      </w:r>
      <w:proofErr w:type="spellStart"/>
      <w:r>
        <w:t>fur</w:t>
      </w:r>
      <w:proofErr w:type="spellEnd"/>
      <w:r>
        <w:t xml:space="preserve"> einen </w:t>
      </w:r>
      <w:proofErr w:type="spellStart"/>
      <w:r>
        <w:t>kurtzen</w:t>
      </w:r>
      <w:proofErr w:type="spellEnd"/>
      <w:r>
        <w:t xml:space="preserve"> begriff </w:t>
      </w:r>
      <w:proofErr w:type="spellStart"/>
      <w:r>
        <w:t>Mathei</w:t>
      </w:r>
      <w:proofErr w:type="spellEnd"/>
      <w:r>
        <w:t xml:space="preserve"> / Derhalben / das / das Matheus nach der </w:t>
      </w:r>
      <w:proofErr w:type="spellStart"/>
      <w:r>
        <w:t>leng</w:t>
      </w:r>
      <w:proofErr w:type="spellEnd"/>
      <w:r>
        <w:t xml:space="preserve"> und </w:t>
      </w:r>
      <w:proofErr w:type="spellStart"/>
      <w:r>
        <w:t>breyt</w:t>
      </w:r>
      <w:proofErr w:type="spellEnd"/>
      <w:r>
        <w:t xml:space="preserve"> geschrieben / das hat Marcus mit </w:t>
      </w:r>
      <w:proofErr w:type="spellStart"/>
      <w:r>
        <w:t>kurtzem</w:t>
      </w:r>
      <w:proofErr w:type="spellEnd"/>
      <w:r>
        <w:t xml:space="preserve"> </w:t>
      </w:r>
      <w:proofErr w:type="spellStart"/>
      <w:r>
        <w:t>schreyben</w:t>
      </w:r>
      <w:proofErr w:type="spellEnd"/>
      <w:r>
        <w:t xml:space="preserve"> </w:t>
      </w:r>
      <w:proofErr w:type="spellStart"/>
      <w:r>
        <w:t>vernewhet</w:t>
      </w:r>
      <w:proofErr w:type="spellEnd"/>
      <w:r>
        <w:t xml:space="preserve"> / und </w:t>
      </w:r>
      <w:proofErr w:type="spellStart"/>
      <w:r>
        <w:t>ertzelt</w:t>
      </w:r>
      <w:proofErr w:type="spellEnd"/>
      <w:r>
        <w:t xml:space="preserve">. </w:t>
      </w:r>
    </w:p>
    <w:p w14:paraId="547CCA04" w14:textId="77777777" w:rsidR="00031617" w:rsidRDefault="00031617" w:rsidP="00031617">
      <w:pPr>
        <w:pStyle w:val="StandardWeb"/>
      </w:pPr>
      <w:r>
        <w:t xml:space="preserve">Evangelium Marci </w:t>
      </w:r>
      <w:proofErr w:type="spellStart"/>
      <w:r>
        <w:t>wurt</w:t>
      </w:r>
      <w:proofErr w:type="spellEnd"/>
      <w:r>
        <w:t xml:space="preserve"> von </w:t>
      </w:r>
      <w:proofErr w:type="spellStart"/>
      <w:r>
        <w:t>etzlichen</w:t>
      </w:r>
      <w:proofErr w:type="spellEnd"/>
      <w:r>
        <w:t xml:space="preserve"> / Evangelium Petri </w:t>
      </w:r>
      <w:proofErr w:type="spellStart"/>
      <w:r>
        <w:t>genant</w:t>
      </w:r>
      <w:proofErr w:type="spellEnd"/>
      <w:r>
        <w:t xml:space="preserve"> / die </w:t>
      </w:r>
      <w:proofErr w:type="spellStart"/>
      <w:r>
        <w:t>zweyffeln</w:t>
      </w:r>
      <w:proofErr w:type="spellEnd"/>
      <w:r>
        <w:t xml:space="preserve"> / </w:t>
      </w:r>
      <w:proofErr w:type="spellStart"/>
      <w:r>
        <w:t>ap</w:t>
      </w:r>
      <w:proofErr w:type="spellEnd"/>
      <w:r>
        <w:t xml:space="preserve"> </w:t>
      </w:r>
      <w:proofErr w:type="spellStart"/>
      <w:r>
        <w:t>eß</w:t>
      </w:r>
      <w:proofErr w:type="spellEnd"/>
      <w:r>
        <w:t xml:space="preserve"> </w:t>
      </w:r>
      <w:proofErr w:type="spellStart"/>
      <w:r>
        <w:t>vonn</w:t>
      </w:r>
      <w:proofErr w:type="spellEnd"/>
      <w:r>
        <w:t xml:space="preserve"> Petro / </w:t>
      </w:r>
      <w:proofErr w:type="spellStart"/>
      <w:r>
        <w:t>odder</w:t>
      </w:r>
      <w:proofErr w:type="spellEnd"/>
      <w:r>
        <w:t xml:space="preserve"> Marco / gemacht / Aber ich bin durch </w:t>
      </w:r>
      <w:proofErr w:type="spellStart"/>
      <w:r>
        <w:t>Hieronymum</w:t>
      </w:r>
      <w:proofErr w:type="spellEnd"/>
      <w:r>
        <w:t xml:space="preserve"> </w:t>
      </w:r>
      <w:proofErr w:type="spellStart"/>
      <w:r>
        <w:t>bericht</w:t>
      </w:r>
      <w:proofErr w:type="spellEnd"/>
      <w:r>
        <w:t xml:space="preserve"> / das Petrus das Evangelium Marci </w:t>
      </w:r>
      <w:proofErr w:type="spellStart"/>
      <w:r>
        <w:t>bestetiget</w:t>
      </w:r>
      <w:proofErr w:type="spellEnd"/>
      <w:r>
        <w:t xml:space="preserve"> hat. Das </w:t>
      </w:r>
      <w:proofErr w:type="spellStart"/>
      <w:r>
        <w:t>letzt</w:t>
      </w:r>
      <w:proofErr w:type="spellEnd"/>
      <w:r>
        <w:t xml:space="preserve"> </w:t>
      </w:r>
      <w:proofErr w:type="spellStart"/>
      <w:r>
        <w:t>capitell</w:t>
      </w:r>
      <w:proofErr w:type="spellEnd"/>
      <w:r>
        <w:t xml:space="preserve"> Marci ist unbiblisch / wie </w:t>
      </w:r>
      <w:proofErr w:type="spellStart"/>
      <w:r>
        <w:t>etzliche</w:t>
      </w:r>
      <w:proofErr w:type="spellEnd"/>
      <w:r>
        <w:t xml:space="preserve"> sagen. wer </w:t>
      </w:r>
      <w:proofErr w:type="spellStart"/>
      <w:r>
        <w:t>weitter</w:t>
      </w:r>
      <w:proofErr w:type="spellEnd"/>
      <w:r>
        <w:t xml:space="preserve"> </w:t>
      </w:r>
      <w:proofErr w:type="spellStart"/>
      <w:r>
        <w:t>berichtung</w:t>
      </w:r>
      <w:proofErr w:type="spellEnd"/>
      <w:r>
        <w:t xml:space="preserve"> </w:t>
      </w:r>
      <w:proofErr w:type="spellStart"/>
      <w:r>
        <w:t>begeret</w:t>
      </w:r>
      <w:proofErr w:type="spellEnd"/>
      <w:r>
        <w:t xml:space="preserve"> / der </w:t>
      </w:r>
      <w:proofErr w:type="spellStart"/>
      <w:r>
        <w:t>leeß</w:t>
      </w:r>
      <w:proofErr w:type="spellEnd"/>
      <w:r>
        <w:t xml:space="preserve"> mein </w:t>
      </w:r>
      <w:proofErr w:type="spellStart"/>
      <w:r>
        <w:t>buchlin</w:t>
      </w:r>
      <w:proofErr w:type="spellEnd"/>
      <w:r>
        <w:t xml:space="preserve"> de </w:t>
      </w:r>
      <w:proofErr w:type="spellStart"/>
      <w:r>
        <w:t>scripturis</w:t>
      </w:r>
      <w:proofErr w:type="spellEnd"/>
      <w:r>
        <w:t xml:space="preserve"> </w:t>
      </w:r>
      <w:proofErr w:type="spellStart"/>
      <w:r>
        <w:t>Canonicis</w:t>
      </w:r>
      <w:proofErr w:type="spellEnd"/>
      <w:r>
        <w:t xml:space="preserve">. </w:t>
      </w:r>
    </w:p>
    <w:p w14:paraId="525ED79D" w14:textId="77777777" w:rsidR="00031617" w:rsidRDefault="00031617" w:rsidP="00031617">
      <w:pPr>
        <w:pStyle w:val="StandardWeb"/>
      </w:pPr>
      <w:r>
        <w:t xml:space="preserve">Actus das </w:t>
      </w:r>
      <w:proofErr w:type="spellStart"/>
      <w:r>
        <w:t>seint</w:t>
      </w:r>
      <w:proofErr w:type="spellEnd"/>
      <w:r>
        <w:t xml:space="preserve"> der Apostel </w:t>
      </w:r>
      <w:proofErr w:type="spellStart"/>
      <w:r>
        <w:t>handelung</w:t>
      </w:r>
      <w:proofErr w:type="spellEnd"/>
      <w:r>
        <w:t xml:space="preserve"> </w:t>
      </w:r>
      <w:proofErr w:type="spellStart"/>
      <w:r>
        <w:t>odder</w:t>
      </w:r>
      <w:proofErr w:type="spellEnd"/>
      <w:r>
        <w:t xml:space="preserve"> </w:t>
      </w:r>
      <w:proofErr w:type="spellStart"/>
      <w:r>
        <w:t>geschicht</w:t>
      </w:r>
      <w:proofErr w:type="spellEnd"/>
      <w:r>
        <w:t xml:space="preserve"> / hat Lucas beschrieben / derhalben </w:t>
      </w:r>
      <w:proofErr w:type="spellStart"/>
      <w:r>
        <w:t>seint</w:t>
      </w:r>
      <w:proofErr w:type="spellEnd"/>
      <w:r>
        <w:t xml:space="preserve"> sie </w:t>
      </w:r>
      <w:proofErr w:type="spellStart"/>
      <w:r>
        <w:t>Evangelischmessig</w:t>
      </w:r>
      <w:proofErr w:type="spellEnd"/>
      <w:r>
        <w:t xml:space="preserve">. </w:t>
      </w:r>
    </w:p>
    <w:p w14:paraId="1B828BE9" w14:textId="77777777" w:rsidR="00031617" w:rsidRDefault="00031617" w:rsidP="00031617">
      <w:pPr>
        <w:pStyle w:val="StandardWeb"/>
      </w:pPr>
      <w:r>
        <w:t xml:space="preserve">Die andere Evangelia (als Nicodemi / das itzt gedruckt </w:t>
      </w:r>
      <w:proofErr w:type="spellStart"/>
      <w:r>
        <w:t>umbher</w:t>
      </w:r>
      <w:proofErr w:type="spellEnd"/>
      <w:r>
        <w:t xml:space="preserve"> getragen </w:t>
      </w:r>
      <w:proofErr w:type="spellStart"/>
      <w:r>
        <w:t>wurt</w:t>
      </w:r>
      <w:proofErr w:type="spellEnd"/>
      <w:r>
        <w:t xml:space="preserve">) und andere der gleichen / </w:t>
      </w:r>
      <w:proofErr w:type="spellStart"/>
      <w:r>
        <w:t>seint</w:t>
      </w:r>
      <w:proofErr w:type="spellEnd"/>
      <w:r>
        <w:t xml:space="preserve"> nicht </w:t>
      </w:r>
      <w:proofErr w:type="spellStart"/>
      <w:r>
        <w:t>Gotlich</w:t>
      </w:r>
      <w:proofErr w:type="spellEnd"/>
      <w:r>
        <w:t xml:space="preserve"> </w:t>
      </w:r>
      <w:proofErr w:type="spellStart"/>
      <w:r>
        <w:t>odder</w:t>
      </w:r>
      <w:proofErr w:type="spellEnd"/>
      <w:r>
        <w:t xml:space="preserve"> Biblische / </w:t>
      </w:r>
      <w:proofErr w:type="spellStart"/>
      <w:r>
        <w:t>ap</w:t>
      </w:r>
      <w:proofErr w:type="spellEnd"/>
      <w:r>
        <w:t xml:space="preserve"> sie gleich </w:t>
      </w:r>
      <w:proofErr w:type="spellStart"/>
      <w:r>
        <w:t>gutte</w:t>
      </w:r>
      <w:proofErr w:type="spellEnd"/>
      <w:r>
        <w:t xml:space="preserve"> </w:t>
      </w:r>
      <w:proofErr w:type="spellStart"/>
      <w:r>
        <w:t>sententz</w:t>
      </w:r>
      <w:proofErr w:type="spellEnd"/>
      <w:r>
        <w:t xml:space="preserve"> haben. Derwegen sollen die </w:t>
      </w:r>
      <w:proofErr w:type="spellStart"/>
      <w:r>
        <w:t>prediger</w:t>
      </w:r>
      <w:proofErr w:type="spellEnd"/>
      <w:r>
        <w:t xml:space="preserve"> und </w:t>
      </w:r>
      <w:proofErr w:type="spellStart"/>
      <w:r>
        <w:t>leßemeyster</w:t>
      </w:r>
      <w:proofErr w:type="spellEnd"/>
      <w:r>
        <w:t xml:space="preserve"> sich </w:t>
      </w:r>
      <w:proofErr w:type="spellStart"/>
      <w:r>
        <w:t>fursehen</w:t>
      </w:r>
      <w:proofErr w:type="spellEnd"/>
      <w:r>
        <w:t xml:space="preserve"> / und besinnen / was sie den </w:t>
      </w:r>
      <w:proofErr w:type="spellStart"/>
      <w:r>
        <w:t>schefflin</w:t>
      </w:r>
      <w:proofErr w:type="spellEnd"/>
      <w:r>
        <w:t xml:space="preserve"> Christi </w:t>
      </w:r>
      <w:proofErr w:type="spellStart"/>
      <w:r>
        <w:t>fur</w:t>
      </w:r>
      <w:proofErr w:type="spellEnd"/>
      <w:r>
        <w:t xml:space="preserve"> </w:t>
      </w:r>
      <w:proofErr w:type="spellStart"/>
      <w:r>
        <w:t>weyd</w:t>
      </w:r>
      <w:proofErr w:type="spellEnd"/>
      <w:r>
        <w:t xml:space="preserve"> </w:t>
      </w:r>
      <w:proofErr w:type="spellStart"/>
      <w:r>
        <w:t>furgeben</w:t>
      </w:r>
      <w:proofErr w:type="spellEnd"/>
      <w:r>
        <w:t xml:space="preserve"> / </w:t>
      </w:r>
      <w:proofErr w:type="spellStart"/>
      <w:r>
        <w:t>unnd</w:t>
      </w:r>
      <w:proofErr w:type="spellEnd"/>
      <w:r>
        <w:t xml:space="preserve"> </w:t>
      </w:r>
      <w:proofErr w:type="spellStart"/>
      <w:r>
        <w:t>unterscheyd</w:t>
      </w:r>
      <w:proofErr w:type="spellEnd"/>
      <w:r>
        <w:t xml:space="preserve"> </w:t>
      </w:r>
      <w:proofErr w:type="spellStart"/>
      <w:r>
        <w:t>zwuschen</w:t>
      </w:r>
      <w:proofErr w:type="spellEnd"/>
      <w:r>
        <w:t xml:space="preserve"> Biblischen und unbiblischen haben. </w:t>
      </w:r>
    </w:p>
    <w:p w14:paraId="7A3E365E" w14:textId="77777777" w:rsidR="00031617" w:rsidRDefault="00031617" w:rsidP="00031617">
      <w:pPr>
        <w:pStyle w:val="berschrift2"/>
      </w:pPr>
      <w:r>
        <w:t>Andere Ordnung.</w:t>
      </w:r>
    </w:p>
    <w:p w14:paraId="3FB8B45A" w14:textId="77777777" w:rsidR="00031617" w:rsidRDefault="00031617" w:rsidP="00031617">
      <w:pPr>
        <w:pStyle w:val="StandardWeb"/>
      </w:pPr>
      <w:r>
        <w:t xml:space="preserve">In die andere </w:t>
      </w:r>
      <w:proofErr w:type="spellStart"/>
      <w:r>
        <w:t>ordenung</w:t>
      </w:r>
      <w:proofErr w:type="spellEnd"/>
      <w:r>
        <w:t xml:space="preserve"> / oder an das ander </w:t>
      </w:r>
      <w:proofErr w:type="spellStart"/>
      <w:r>
        <w:t>glid</w:t>
      </w:r>
      <w:proofErr w:type="spellEnd"/>
      <w:r>
        <w:t xml:space="preserve"> / stellen Christlich </w:t>
      </w:r>
      <w:proofErr w:type="spellStart"/>
      <w:r>
        <w:t>lerer</w:t>
      </w:r>
      <w:proofErr w:type="spellEnd"/>
      <w:r>
        <w:t xml:space="preserve"> / die Episteln Pauli / </w:t>
      </w:r>
      <w:proofErr w:type="spellStart"/>
      <w:r>
        <w:t>außgenommen</w:t>
      </w:r>
      <w:proofErr w:type="spellEnd"/>
      <w:r>
        <w:t xml:space="preserve"> die Epistel zu denn </w:t>
      </w:r>
      <w:proofErr w:type="spellStart"/>
      <w:r>
        <w:t>Hebreyern</w:t>
      </w:r>
      <w:proofErr w:type="spellEnd"/>
      <w:r>
        <w:t xml:space="preserve"> / Dan </w:t>
      </w:r>
      <w:proofErr w:type="spellStart"/>
      <w:r>
        <w:t>disse</w:t>
      </w:r>
      <w:proofErr w:type="spellEnd"/>
      <w:r>
        <w:t xml:space="preserve"> Epistel / ist in </w:t>
      </w:r>
      <w:proofErr w:type="spellStart"/>
      <w:r>
        <w:t>zeytten</w:t>
      </w:r>
      <w:proofErr w:type="spellEnd"/>
      <w:r>
        <w:t xml:space="preserve"> / des </w:t>
      </w:r>
      <w:proofErr w:type="spellStart"/>
      <w:r>
        <w:t>heyligen</w:t>
      </w:r>
      <w:proofErr w:type="spellEnd"/>
      <w:r>
        <w:t xml:space="preserve"> Hieronymi / </w:t>
      </w:r>
      <w:proofErr w:type="spellStart"/>
      <w:r>
        <w:t>nit</w:t>
      </w:r>
      <w:proofErr w:type="spellEnd"/>
      <w:r>
        <w:t xml:space="preserve"> von allen </w:t>
      </w:r>
      <w:proofErr w:type="spellStart"/>
      <w:r>
        <w:t>kirchen</w:t>
      </w:r>
      <w:proofErr w:type="spellEnd"/>
      <w:r>
        <w:t xml:space="preserve"> angenommen gewest / und stehet noch in </w:t>
      </w:r>
      <w:proofErr w:type="spellStart"/>
      <w:r>
        <w:t>zweiffel</w:t>
      </w:r>
      <w:proofErr w:type="spellEnd"/>
      <w:r>
        <w:t xml:space="preserve"> / wer sie gemacht.. Aber alle andere </w:t>
      </w:r>
      <w:proofErr w:type="spellStart"/>
      <w:r>
        <w:t>sanct</w:t>
      </w:r>
      <w:proofErr w:type="spellEnd"/>
      <w:r>
        <w:t xml:space="preserve"> Pauls Epistel / haben </w:t>
      </w:r>
      <w:proofErr w:type="spellStart"/>
      <w:r>
        <w:t>negest</w:t>
      </w:r>
      <w:proofErr w:type="spellEnd"/>
      <w:r>
        <w:t xml:space="preserve"> </w:t>
      </w:r>
      <w:proofErr w:type="spellStart"/>
      <w:r>
        <w:t>wirden</w:t>
      </w:r>
      <w:proofErr w:type="spellEnd"/>
      <w:r>
        <w:t xml:space="preserve"> / </w:t>
      </w:r>
      <w:proofErr w:type="spellStart"/>
      <w:r>
        <w:t>digniteten</w:t>
      </w:r>
      <w:proofErr w:type="spellEnd"/>
      <w:r>
        <w:t xml:space="preserve"> / und </w:t>
      </w:r>
      <w:proofErr w:type="spellStart"/>
      <w:r>
        <w:t>autoriteten</w:t>
      </w:r>
      <w:proofErr w:type="spellEnd"/>
      <w:r>
        <w:t xml:space="preserve"> / nach Evangelischer </w:t>
      </w:r>
      <w:proofErr w:type="spellStart"/>
      <w:r>
        <w:t>maiestet</w:t>
      </w:r>
      <w:proofErr w:type="spellEnd"/>
      <w:r>
        <w:t xml:space="preserve">. Nemlich / i. zu den </w:t>
      </w:r>
      <w:proofErr w:type="spellStart"/>
      <w:r>
        <w:t>Romern</w:t>
      </w:r>
      <w:proofErr w:type="spellEnd"/>
      <w:r>
        <w:t xml:space="preserve">. ij. zu den </w:t>
      </w:r>
      <w:proofErr w:type="spellStart"/>
      <w:r>
        <w:t>Corinthern</w:t>
      </w:r>
      <w:proofErr w:type="spellEnd"/>
      <w:r>
        <w:t xml:space="preserve">. i. zu den Galatern. i. zu den Ephesern. i. zu den </w:t>
      </w:r>
      <w:proofErr w:type="spellStart"/>
      <w:r>
        <w:t>Philipensern</w:t>
      </w:r>
      <w:proofErr w:type="spellEnd"/>
      <w:r>
        <w:t xml:space="preserve">. i. zu den </w:t>
      </w:r>
      <w:proofErr w:type="spellStart"/>
      <w:r>
        <w:t>Colosensern</w:t>
      </w:r>
      <w:proofErr w:type="spellEnd"/>
      <w:r>
        <w:t xml:space="preserve">. </w:t>
      </w:r>
      <w:proofErr w:type="spellStart"/>
      <w:r>
        <w:t>ij</w:t>
      </w:r>
      <w:proofErr w:type="spellEnd"/>
      <w:r>
        <w:t xml:space="preserve">. zu den </w:t>
      </w:r>
      <w:proofErr w:type="spellStart"/>
      <w:r>
        <w:t>Thessaloni</w:t>
      </w:r>
      <w:proofErr w:type="spellEnd"/>
      <w:r>
        <w:t xml:space="preserve">. </w:t>
      </w:r>
      <w:proofErr w:type="spellStart"/>
      <w:r>
        <w:t>Diesse</w:t>
      </w:r>
      <w:proofErr w:type="spellEnd"/>
      <w:r>
        <w:t xml:space="preserve"> hat er zu Christlichen </w:t>
      </w:r>
      <w:proofErr w:type="spellStart"/>
      <w:r>
        <w:t>kirchen</w:t>
      </w:r>
      <w:proofErr w:type="spellEnd"/>
      <w:r>
        <w:t xml:space="preserve"> geschrieben. </w:t>
      </w:r>
    </w:p>
    <w:p w14:paraId="2BEBB272" w14:textId="77777777" w:rsidR="00031617" w:rsidRDefault="00031617" w:rsidP="00031617">
      <w:pPr>
        <w:pStyle w:val="StandardWeb"/>
      </w:pPr>
      <w:r>
        <w:t xml:space="preserve">Paulus hat auch </w:t>
      </w:r>
      <w:proofErr w:type="spellStart"/>
      <w:r>
        <w:t>etzliche</w:t>
      </w:r>
      <w:proofErr w:type="spellEnd"/>
      <w:r>
        <w:t xml:space="preserve"> zu seinen </w:t>
      </w:r>
      <w:proofErr w:type="spellStart"/>
      <w:r>
        <w:t>iungern</w:t>
      </w:r>
      <w:proofErr w:type="spellEnd"/>
      <w:r>
        <w:t xml:space="preserve"> geschrieben / als </w:t>
      </w:r>
      <w:proofErr w:type="spellStart"/>
      <w:r>
        <w:t>ij</w:t>
      </w:r>
      <w:proofErr w:type="spellEnd"/>
      <w:r>
        <w:t xml:space="preserve">. zu </w:t>
      </w:r>
      <w:proofErr w:type="spellStart"/>
      <w:r>
        <w:t>Timotheo</w:t>
      </w:r>
      <w:proofErr w:type="spellEnd"/>
      <w:r>
        <w:t xml:space="preserve">. i. zu Tito. zu </w:t>
      </w:r>
      <w:proofErr w:type="spellStart"/>
      <w:r>
        <w:t>Philemonen</w:t>
      </w:r>
      <w:proofErr w:type="spellEnd"/>
      <w:r>
        <w:t xml:space="preserve"> eine. </w:t>
      </w:r>
      <w:proofErr w:type="spellStart"/>
      <w:r>
        <w:t>Szo</w:t>
      </w:r>
      <w:proofErr w:type="spellEnd"/>
      <w:r>
        <w:t xml:space="preserve"> haben wir in der Summen </w:t>
      </w:r>
      <w:proofErr w:type="spellStart"/>
      <w:r>
        <w:t>xiij</w:t>
      </w:r>
      <w:proofErr w:type="spellEnd"/>
      <w:r>
        <w:t xml:space="preserve">. Epistel Pauli. Zu </w:t>
      </w:r>
      <w:proofErr w:type="spellStart"/>
      <w:r>
        <w:t>diessem</w:t>
      </w:r>
      <w:proofErr w:type="spellEnd"/>
      <w:r>
        <w:t xml:space="preserve"> </w:t>
      </w:r>
      <w:proofErr w:type="spellStart"/>
      <w:r>
        <w:t>glid</w:t>
      </w:r>
      <w:proofErr w:type="spellEnd"/>
      <w:r>
        <w:t xml:space="preserve"> </w:t>
      </w:r>
      <w:proofErr w:type="spellStart"/>
      <w:r>
        <w:t>gehoren</w:t>
      </w:r>
      <w:proofErr w:type="spellEnd"/>
      <w:r>
        <w:t xml:space="preserve"> die </w:t>
      </w:r>
      <w:proofErr w:type="spellStart"/>
      <w:r>
        <w:t>orsten</w:t>
      </w:r>
      <w:proofErr w:type="spellEnd"/>
      <w:r>
        <w:t xml:space="preserve"> </w:t>
      </w:r>
      <w:proofErr w:type="spellStart"/>
      <w:r>
        <w:t>sanct</w:t>
      </w:r>
      <w:proofErr w:type="spellEnd"/>
      <w:r>
        <w:t xml:space="preserve"> Peters </w:t>
      </w:r>
      <w:proofErr w:type="spellStart"/>
      <w:r>
        <w:t>unnd</w:t>
      </w:r>
      <w:proofErr w:type="spellEnd"/>
      <w:r>
        <w:t xml:space="preserve"> </w:t>
      </w:r>
      <w:proofErr w:type="spellStart"/>
      <w:r>
        <w:t>sanct</w:t>
      </w:r>
      <w:proofErr w:type="spellEnd"/>
      <w:r>
        <w:t xml:space="preserve"> Johannes Episteln. </w:t>
      </w:r>
    </w:p>
    <w:p w14:paraId="0C297969" w14:textId="77777777" w:rsidR="00031617" w:rsidRDefault="00031617" w:rsidP="00031617">
      <w:pPr>
        <w:pStyle w:val="StandardWeb"/>
      </w:pPr>
      <w:r>
        <w:t xml:space="preserve">In der unterste und letzte stell / </w:t>
      </w:r>
      <w:proofErr w:type="spellStart"/>
      <w:r>
        <w:t>newes</w:t>
      </w:r>
      <w:proofErr w:type="spellEnd"/>
      <w:r>
        <w:t xml:space="preserve"> </w:t>
      </w:r>
      <w:proofErr w:type="spellStart"/>
      <w:r>
        <w:t>testament</w:t>
      </w:r>
      <w:proofErr w:type="spellEnd"/>
      <w:r>
        <w:t xml:space="preserve"> / stehen </w:t>
      </w:r>
      <w:proofErr w:type="spellStart"/>
      <w:r>
        <w:t>volgende</w:t>
      </w:r>
      <w:proofErr w:type="spellEnd"/>
      <w:r>
        <w:t xml:space="preserve"> </w:t>
      </w:r>
      <w:proofErr w:type="spellStart"/>
      <w:r>
        <w:t>bucher</w:t>
      </w:r>
      <w:proofErr w:type="spellEnd"/>
      <w:r>
        <w:t xml:space="preserve">. i. Epistel Jacobi / die andere Petri. </w:t>
      </w:r>
      <w:proofErr w:type="spellStart"/>
      <w:r>
        <w:t>ij</w:t>
      </w:r>
      <w:proofErr w:type="spellEnd"/>
      <w:r>
        <w:t xml:space="preserve">. letzte Johannis / und eine Jude. Item die </w:t>
      </w:r>
      <w:proofErr w:type="spellStart"/>
      <w:r>
        <w:t>epistel</w:t>
      </w:r>
      <w:proofErr w:type="spellEnd"/>
      <w:r>
        <w:t xml:space="preserve"> zu den </w:t>
      </w:r>
      <w:proofErr w:type="spellStart"/>
      <w:r>
        <w:t>Hebreyern</w:t>
      </w:r>
      <w:proofErr w:type="spellEnd"/>
      <w:r>
        <w:t xml:space="preserve"> und </w:t>
      </w:r>
      <w:proofErr w:type="spellStart"/>
      <w:r>
        <w:t>Apocalipsis</w:t>
      </w:r>
      <w:proofErr w:type="spellEnd"/>
      <w:r>
        <w:t xml:space="preserve"> Johannis / </w:t>
      </w:r>
      <w:proofErr w:type="spellStart"/>
      <w:r>
        <w:t>Disse</w:t>
      </w:r>
      <w:proofErr w:type="spellEnd"/>
      <w:r>
        <w:t xml:space="preserve"> hab ich derhalben </w:t>
      </w:r>
      <w:proofErr w:type="spellStart"/>
      <w:r>
        <w:t>zusamen</w:t>
      </w:r>
      <w:proofErr w:type="spellEnd"/>
      <w:r>
        <w:t xml:space="preserve"> </w:t>
      </w:r>
      <w:proofErr w:type="spellStart"/>
      <w:r>
        <w:t>geordent</w:t>
      </w:r>
      <w:proofErr w:type="spellEnd"/>
      <w:r>
        <w:t xml:space="preserve"> / das vor </w:t>
      </w:r>
      <w:proofErr w:type="spellStart"/>
      <w:r>
        <w:t>zeittenn</w:t>
      </w:r>
      <w:proofErr w:type="spellEnd"/>
      <w:r>
        <w:t xml:space="preserve"> </w:t>
      </w:r>
      <w:proofErr w:type="spellStart"/>
      <w:r>
        <w:t>getzweyffelt</w:t>
      </w:r>
      <w:proofErr w:type="spellEnd"/>
      <w:r>
        <w:t xml:space="preserve"> / und noch </w:t>
      </w:r>
      <w:proofErr w:type="spellStart"/>
      <w:r>
        <w:t>fur</w:t>
      </w:r>
      <w:proofErr w:type="spellEnd"/>
      <w:r>
        <w:t xml:space="preserve"> ungewiß </w:t>
      </w:r>
      <w:proofErr w:type="spellStart"/>
      <w:r>
        <w:t>geacht</w:t>
      </w:r>
      <w:proofErr w:type="spellEnd"/>
      <w:r>
        <w:t xml:space="preserve"> </w:t>
      </w:r>
      <w:proofErr w:type="spellStart"/>
      <w:r>
        <w:t>wurt</w:t>
      </w:r>
      <w:proofErr w:type="spellEnd"/>
      <w:r>
        <w:t xml:space="preserve"> / wer oder welche solche </w:t>
      </w:r>
      <w:proofErr w:type="spellStart"/>
      <w:r>
        <w:t>buchlin</w:t>
      </w:r>
      <w:proofErr w:type="spellEnd"/>
      <w:r>
        <w:t xml:space="preserve"> gemacht / von </w:t>
      </w:r>
      <w:proofErr w:type="spellStart"/>
      <w:r>
        <w:t>sanct</w:t>
      </w:r>
      <w:proofErr w:type="spellEnd"/>
      <w:r>
        <w:t xml:space="preserve"> Jacobs Epistel ist gesagt / das sie ein ander gemacht / </w:t>
      </w:r>
      <w:proofErr w:type="spellStart"/>
      <w:r>
        <w:t>dero</w:t>
      </w:r>
      <w:proofErr w:type="spellEnd"/>
      <w:r>
        <w:t xml:space="preserve"> Jacobus </w:t>
      </w:r>
      <w:proofErr w:type="spellStart"/>
      <w:r>
        <w:t>genant</w:t>
      </w:r>
      <w:proofErr w:type="spellEnd"/>
      <w:r>
        <w:t xml:space="preserve"> / aber doch kein Apostel ist / Derwegen sie von </w:t>
      </w:r>
      <w:proofErr w:type="spellStart"/>
      <w:r>
        <w:t>etzlichen</w:t>
      </w:r>
      <w:proofErr w:type="spellEnd"/>
      <w:r>
        <w:t xml:space="preserve"> klein </w:t>
      </w:r>
      <w:proofErr w:type="spellStart"/>
      <w:r>
        <w:t>geschatzt</w:t>
      </w:r>
      <w:proofErr w:type="spellEnd"/>
      <w:r>
        <w:t xml:space="preserve"> / und </w:t>
      </w:r>
      <w:proofErr w:type="spellStart"/>
      <w:r>
        <w:t>fur</w:t>
      </w:r>
      <w:proofErr w:type="spellEnd"/>
      <w:r>
        <w:t xml:space="preserve"> unbiblisch gerechnet. Aber ich </w:t>
      </w:r>
      <w:proofErr w:type="spellStart"/>
      <w:r>
        <w:t>weyß</w:t>
      </w:r>
      <w:proofErr w:type="spellEnd"/>
      <w:r>
        <w:t xml:space="preserve"> mein gewissen </w:t>
      </w:r>
      <w:proofErr w:type="spellStart"/>
      <w:r>
        <w:t>nit</w:t>
      </w:r>
      <w:proofErr w:type="spellEnd"/>
      <w:r>
        <w:t xml:space="preserve"> </w:t>
      </w:r>
      <w:proofErr w:type="spellStart"/>
      <w:r>
        <w:t>zubewarenn</w:t>
      </w:r>
      <w:proofErr w:type="spellEnd"/>
      <w:r>
        <w:t xml:space="preserve"> / </w:t>
      </w:r>
      <w:proofErr w:type="spellStart"/>
      <w:r>
        <w:t>ßo</w:t>
      </w:r>
      <w:proofErr w:type="spellEnd"/>
      <w:r>
        <w:t xml:space="preserve"> ich der gleichen saget / </w:t>
      </w:r>
      <w:proofErr w:type="spellStart"/>
      <w:r>
        <w:t>dan</w:t>
      </w:r>
      <w:proofErr w:type="spellEnd"/>
      <w:r>
        <w:t xml:space="preserve"> der </w:t>
      </w:r>
      <w:proofErr w:type="spellStart"/>
      <w:r>
        <w:t>kriegische</w:t>
      </w:r>
      <w:proofErr w:type="spellEnd"/>
      <w:r>
        <w:t xml:space="preserve"> </w:t>
      </w:r>
      <w:proofErr w:type="spellStart"/>
      <w:r>
        <w:t>tittel</w:t>
      </w:r>
      <w:proofErr w:type="spellEnd"/>
      <w:r>
        <w:t xml:space="preserve"> deutet </w:t>
      </w:r>
      <w:proofErr w:type="spellStart"/>
      <w:r>
        <w:t>auff</w:t>
      </w:r>
      <w:proofErr w:type="spellEnd"/>
      <w:r>
        <w:t xml:space="preserve"> den Jacobum / des </w:t>
      </w:r>
      <w:proofErr w:type="spellStart"/>
      <w:r>
        <w:t>schrifft</w:t>
      </w:r>
      <w:proofErr w:type="spellEnd"/>
      <w:r>
        <w:t xml:space="preserve"> sich auch </w:t>
      </w:r>
      <w:proofErr w:type="spellStart"/>
      <w:r>
        <w:t>lateynische</w:t>
      </w:r>
      <w:proofErr w:type="spellEnd"/>
      <w:r>
        <w:t xml:space="preserve"> und </w:t>
      </w:r>
      <w:proofErr w:type="spellStart"/>
      <w:r>
        <w:t>kriechische</w:t>
      </w:r>
      <w:proofErr w:type="spellEnd"/>
      <w:r>
        <w:t xml:space="preserve"> </w:t>
      </w:r>
      <w:proofErr w:type="spellStart"/>
      <w:r>
        <w:t>lerer</w:t>
      </w:r>
      <w:proofErr w:type="spellEnd"/>
      <w:r>
        <w:t xml:space="preserve"> / als Biblische und </w:t>
      </w:r>
      <w:proofErr w:type="spellStart"/>
      <w:r>
        <w:t>heylsame</w:t>
      </w:r>
      <w:proofErr w:type="spellEnd"/>
      <w:r>
        <w:t xml:space="preserve"> </w:t>
      </w:r>
      <w:proofErr w:type="spellStart"/>
      <w:r>
        <w:t>geschrifft</w:t>
      </w:r>
      <w:proofErr w:type="spellEnd"/>
      <w:r>
        <w:t xml:space="preserve"> gebrauchen. </w:t>
      </w:r>
      <w:proofErr w:type="spellStart"/>
      <w:r>
        <w:t>unn</w:t>
      </w:r>
      <w:proofErr w:type="spellEnd"/>
      <w:r>
        <w:t xml:space="preserve"> spricht Hieronymus (</w:t>
      </w:r>
      <w:proofErr w:type="spellStart"/>
      <w:r>
        <w:t>dero</w:t>
      </w:r>
      <w:proofErr w:type="spellEnd"/>
      <w:r>
        <w:t xml:space="preserve"> uns den </w:t>
      </w:r>
      <w:proofErr w:type="spellStart"/>
      <w:r>
        <w:t>zweyffel</w:t>
      </w:r>
      <w:proofErr w:type="spellEnd"/>
      <w:r>
        <w:t xml:space="preserve"> gelernet hat) das die selbe Epistel Biblisch </w:t>
      </w:r>
      <w:proofErr w:type="spellStart"/>
      <w:r>
        <w:t>autoriteten</w:t>
      </w:r>
      <w:proofErr w:type="spellEnd"/>
      <w:r>
        <w:t xml:space="preserve"> </w:t>
      </w:r>
      <w:proofErr w:type="spellStart"/>
      <w:r>
        <w:t>ynbehalten</w:t>
      </w:r>
      <w:proofErr w:type="spellEnd"/>
      <w:r>
        <w:t xml:space="preserve"> hab / </w:t>
      </w:r>
      <w:proofErr w:type="spellStart"/>
      <w:r>
        <w:t>dartzu</w:t>
      </w:r>
      <w:proofErr w:type="spellEnd"/>
      <w:r>
        <w:t xml:space="preserve"> nennen sie Hieronymus / Augustinus / und alle andere </w:t>
      </w:r>
      <w:proofErr w:type="spellStart"/>
      <w:r>
        <w:t>Canonicam</w:t>
      </w:r>
      <w:proofErr w:type="spellEnd"/>
      <w:r>
        <w:t xml:space="preserve"> oder </w:t>
      </w:r>
      <w:proofErr w:type="spellStart"/>
      <w:r>
        <w:t>catholicam</w:t>
      </w:r>
      <w:proofErr w:type="spellEnd"/>
      <w:r>
        <w:t xml:space="preserve">. </w:t>
      </w:r>
      <w:proofErr w:type="spellStart"/>
      <w:r>
        <w:t>Szo</w:t>
      </w:r>
      <w:proofErr w:type="spellEnd"/>
      <w:r>
        <w:t xml:space="preserve"> hab ich auch </w:t>
      </w:r>
      <w:proofErr w:type="spellStart"/>
      <w:r>
        <w:t>hyndert</w:t>
      </w:r>
      <w:proofErr w:type="spellEnd"/>
      <w:r>
        <w:t xml:space="preserve"> </w:t>
      </w:r>
      <w:proofErr w:type="spellStart"/>
      <w:r>
        <w:t>geleßen</w:t>
      </w:r>
      <w:proofErr w:type="spellEnd"/>
      <w:r>
        <w:t xml:space="preserve"> / das ein </w:t>
      </w:r>
      <w:proofErr w:type="spellStart"/>
      <w:r>
        <w:t>lerer</w:t>
      </w:r>
      <w:proofErr w:type="spellEnd"/>
      <w:r>
        <w:t xml:space="preserve"> seinen </w:t>
      </w:r>
      <w:proofErr w:type="spellStart"/>
      <w:r>
        <w:t>widersachern</w:t>
      </w:r>
      <w:proofErr w:type="spellEnd"/>
      <w:r>
        <w:t xml:space="preserve"> </w:t>
      </w:r>
      <w:proofErr w:type="spellStart"/>
      <w:r>
        <w:t>gestat</w:t>
      </w:r>
      <w:proofErr w:type="spellEnd"/>
      <w:r>
        <w:t xml:space="preserve"> </w:t>
      </w:r>
      <w:proofErr w:type="spellStart"/>
      <w:r>
        <w:t>ud</w:t>
      </w:r>
      <w:proofErr w:type="spellEnd"/>
      <w:r>
        <w:t xml:space="preserve"> nachgelassen hat / solche Epistel </w:t>
      </w:r>
      <w:proofErr w:type="spellStart"/>
      <w:r>
        <w:t>zuvorachten</w:t>
      </w:r>
      <w:proofErr w:type="spellEnd"/>
      <w:r>
        <w:t xml:space="preserve"> und </w:t>
      </w:r>
      <w:proofErr w:type="spellStart"/>
      <w:r>
        <w:t>verwerffen</w:t>
      </w:r>
      <w:proofErr w:type="spellEnd"/>
      <w:r>
        <w:t xml:space="preserve">. Es hat auch </w:t>
      </w:r>
      <w:proofErr w:type="spellStart"/>
      <w:r>
        <w:t>keyner</w:t>
      </w:r>
      <w:proofErr w:type="spellEnd"/>
      <w:r>
        <w:t xml:space="preserve"> (</w:t>
      </w:r>
      <w:proofErr w:type="spellStart"/>
      <w:r>
        <w:t>ßo</w:t>
      </w:r>
      <w:proofErr w:type="spellEnd"/>
      <w:r>
        <w:t xml:space="preserve"> </w:t>
      </w:r>
      <w:proofErr w:type="spellStart"/>
      <w:r>
        <w:t>vil</w:t>
      </w:r>
      <w:proofErr w:type="spellEnd"/>
      <w:r>
        <w:t xml:space="preserve"> mir </w:t>
      </w:r>
      <w:proofErr w:type="spellStart"/>
      <w:r>
        <w:t>ytzt</w:t>
      </w:r>
      <w:proofErr w:type="spellEnd"/>
      <w:r>
        <w:t xml:space="preserve"> </w:t>
      </w:r>
      <w:proofErr w:type="spellStart"/>
      <w:r>
        <w:t>bewust</w:t>
      </w:r>
      <w:proofErr w:type="spellEnd"/>
      <w:r>
        <w:t xml:space="preserve">) </w:t>
      </w:r>
      <w:proofErr w:type="spellStart"/>
      <w:r>
        <w:t>widder</w:t>
      </w:r>
      <w:proofErr w:type="spellEnd"/>
      <w:r>
        <w:t xml:space="preserve"> </w:t>
      </w:r>
      <w:proofErr w:type="spellStart"/>
      <w:r>
        <w:t>obgemelt</w:t>
      </w:r>
      <w:proofErr w:type="spellEnd"/>
      <w:r>
        <w:t xml:space="preserve"> Epistel </w:t>
      </w:r>
      <w:proofErr w:type="spellStart"/>
      <w:r>
        <w:t>dorffen</w:t>
      </w:r>
      <w:proofErr w:type="spellEnd"/>
      <w:r>
        <w:t xml:space="preserve"> sagen / das </w:t>
      </w:r>
      <w:proofErr w:type="spellStart"/>
      <w:r>
        <w:t>etzliche</w:t>
      </w:r>
      <w:proofErr w:type="spellEnd"/>
      <w:r>
        <w:t xml:space="preserve"> Pelagianer wider das buch der </w:t>
      </w:r>
      <w:proofErr w:type="spellStart"/>
      <w:r>
        <w:t>Sapientie</w:t>
      </w:r>
      <w:proofErr w:type="spellEnd"/>
      <w:r>
        <w:t xml:space="preserve"> </w:t>
      </w:r>
      <w:proofErr w:type="spellStart"/>
      <w:r>
        <w:t>geredt</w:t>
      </w:r>
      <w:proofErr w:type="spellEnd"/>
      <w:r>
        <w:t xml:space="preserve"> </w:t>
      </w:r>
      <w:proofErr w:type="spellStart"/>
      <w:r>
        <w:t>habenn</w:t>
      </w:r>
      <w:proofErr w:type="spellEnd"/>
      <w:r>
        <w:t xml:space="preserve"> / Derhalben </w:t>
      </w:r>
      <w:proofErr w:type="spellStart"/>
      <w:r>
        <w:t>kan</w:t>
      </w:r>
      <w:proofErr w:type="spellEnd"/>
      <w:r>
        <w:t xml:space="preserve"> ich </w:t>
      </w:r>
      <w:proofErr w:type="spellStart"/>
      <w:r>
        <w:t>niemandts</w:t>
      </w:r>
      <w:proofErr w:type="spellEnd"/>
      <w:r>
        <w:t xml:space="preserve"> rathen (</w:t>
      </w:r>
      <w:proofErr w:type="spellStart"/>
      <w:r>
        <w:t>ap</w:t>
      </w:r>
      <w:proofErr w:type="spellEnd"/>
      <w:r>
        <w:t xml:space="preserve"> sie gleich in der untersten </w:t>
      </w:r>
      <w:proofErr w:type="spellStart"/>
      <w:r>
        <w:t>stel</w:t>
      </w:r>
      <w:proofErr w:type="spellEnd"/>
      <w:r>
        <w:t xml:space="preserve"> </w:t>
      </w:r>
      <w:proofErr w:type="spellStart"/>
      <w:r>
        <w:t>wanet</w:t>
      </w:r>
      <w:proofErr w:type="spellEnd"/>
      <w:r>
        <w:t xml:space="preserve">) das er sie </w:t>
      </w:r>
      <w:proofErr w:type="spellStart"/>
      <w:r>
        <w:t>vorwerff</w:t>
      </w:r>
      <w:proofErr w:type="spellEnd"/>
      <w:r>
        <w:t xml:space="preserve"> / oder </w:t>
      </w:r>
      <w:proofErr w:type="spellStart"/>
      <w:r>
        <w:t>schumfflich</w:t>
      </w:r>
      <w:proofErr w:type="spellEnd"/>
      <w:r>
        <w:t xml:space="preserve"> </w:t>
      </w:r>
      <w:proofErr w:type="spellStart"/>
      <w:r>
        <w:t>handel</w:t>
      </w:r>
      <w:proofErr w:type="spellEnd"/>
      <w:r>
        <w:t xml:space="preserve">. </w:t>
      </w:r>
    </w:p>
    <w:p w14:paraId="2E237B40" w14:textId="77777777" w:rsidR="00031617" w:rsidRDefault="00031617" w:rsidP="00031617">
      <w:pPr>
        <w:pStyle w:val="StandardWeb"/>
      </w:pPr>
      <w:r>
        <w:t xml:space="preserve">Das ich von </w:t>
      </w:r>
      <w:proofErr w:type="spellStart"/>
      <w:r>
        <w:t>diesser</w:t>
      </w:r>
      <w:proofErr w:type="spellEnd"/>
      <w:r>
        <w:t xml:space="preserve"> Epistel gesagt / das </w:t>
      </w:r>
      <w:proofErr w:type="spellStart"/>
      <w:r>
        <w:t>sol</w:t>
      </w:r>
      <w:proofErr w:type="spellEnd"/>
      <w:r>
        <w:t xml:space="preserve"> auch von andren Episteln / </w:t>
      </w:r>
      <w:proofErr w:type="spellStart"/>
      <w:r>
        <w:t>ßo</w:t>
      </w:r>
      <w:proofErr w:type="spellEnd"/>
      <w:r>
        <w:t xml:space="preserve"> im dritten </w:t>
      </w:r>
      <w:proofErr w:type="spellStart"/>
      <w:r>
        <w:t>glidt</w:t>
      </w:r>
      <w:proofErr w:type="spellEnd"/>
      <w:r>
        <w:t xml:space="preserve"> </w:t>
      </w:r>
      <w:proofErr w:type="spellStart"/>
      <w:r>
        <w:t>vertzeychent</w:t>
      </w:r>
      <w:proofErr w:type="spellEnd"/>
      <w:r>
        <w:t xml:space="preserve"> / verstanden sein. </w:t>
      </w:r>
    </w:p>
    <w:p w14:paraId="223C1261" w14:textId="77777777" w:rsidR="00031617" w:rsidRDefault="00031617" w:rsidP="00031617">
      <w:pPr>
        <w:pStyle w:val="StandardWeb"/>
      </w:pPr>
      <w:r>
        <w:t xml:space="preserve">Doch ist </w:t>
      </w:r>
      <w:proofErr w:type="spellStart"/>
      <w:r>
        <w:t>zuwissen</w:t>
      </w:r>
      <w:proofErr w:type="spellEnd"/>
      <w:r>
        <w:t xml:space="preserve"> / das unter alle </w:t>
      </w:r>
      <w:proofErr w:type="spellStart"/>
      <w:r>
        <w:t>buchern</w:t>
      </w:r>
      <w:proofErr w:type="spellEnd"/>
      <w:r>
        <w:t xml:space="preserve"> / die dritte </w:t>
      </w:r>
      <w:proofErr w:type="spellStart"/>
      <w:r>
        <w:t>ordnung</w:t>
      </w:r>
      <w:proofErr w:type="spellEnd"/>
      <w:r>
        <w:t xml:space="preserve"> </w:t>
      </w:r>
      <w:proofErr w:type="spellStart"/>
      <w:r>
        <w:t>Apocalipsis</w:t>
      </w:r>
      <w:proofErr w:type="spellEnd"/>
      <w:r>
        <w:t xml:space="preserve"> Johannis / das geringst ist / </w:t>
      </w:r>
      <w:proofErr w:type="spellStart"/>
      <w:r>
        <w:t>ursach</w:t>
      </w:r>
      <w:proofErr w:type="spellEnd"/>
      <w:r>
        <w:t xml:space="preserve"> / das in </w:t>
      </w:r>
      <w:proofErr w:type="spellStart"/>
      <w:r>
        <w:t>zeytten</w:t>
      </w:r>
      <w:proofErr w:type="spellEnd"/>
      <w:r>
        <w:t xml:space="preserve"> Hieronymi und darnach </w:t>
      </w:r>
      <w:proofErr w:type="spellStart"/>
      <w:r>
        <w:t>vil</w:t>
      </w:r>
      <w:proofErr w:type="spellEnd"/>
      <w:r>
        <w:t xml:space="preserve"> Christen / </w:t>
      </w:r>
      <w:proofErr w:type="spellStart"/>
      <w:r>
        <w:t>dasselb</w:t>
      </w:r>
      <w:proofErr w:type="spellEnd"/>
      <w:r>
        <w:t xml:space="preserve"> buch noch </w:t>
      </w:r>
      <w:proofErr w:type="spellStart"/>
      <w:r>
        <w:t>nit</w:t>
      </w:r>
      <w:proofErr w:type="spellEnd"/>
      <w:r>
        <w:t xml:space="preserve"> </w:t>
      </w:r>
      <w:proofErr w:type="spellStart"/>
      <w:r>
        <w:t>angenummen</w:t>
      </w:r>
      <w:proofErr w:type="spellEnd"/>
      <w:r>
        <w:t xml:space="preserve">. </w:t>
      </w:r>
    </w:p>
    <w:p w14:paraId="7599DBB1" w14:textId="77777777" w:rsidR="00031617" w:rsidRDefault="00031617" w:rsidP="00031617">
      <w:pPr>
        <w:pStyle w:val="StandardWeb"/>
      </w:pPr>
      <w:r>
        <w:t xml:space="preserve">Zu dem andern / das der </w:t>
      </w:r>
      <w:proofErr w:type="spellStart"/>
      <w:r>
        <w:t>krigische</w:t>
      </w:r>
      <w:proofErr w:type="spellEnd"/>
      <w:r>
        <w:t xml:space="preserve"> </w:t>
      </w:r>
      <w:proofErr w:type="spellStart"/>
      <w:r>
        <w:t>titel</w:t>
      </w:r>
      <w:proofErr w:type="spellEnd"/>
      <w:r>
        <w:t xml:space="preserve"> nicht lautet </w:t>
      </w:r>
      <w:proofErr w:type="spellStart"/>
      <w:r>
        <w:t>Apocalipsis</w:t>
      </w:r>
      <w:proofErr w:type="spellEnd"/>
      <w:r>
        <w:t xml:space="preserve"> Johannis </w:t>
      </w:r>
      <w:proofErr w:type="spellStart"/>
      <w:r>
        <w:t>Apostoli</w:t>
      </w:r>
      <w:proofErr w:type="spellEnd"/>
      <w:r>
        <w:t xml:space="preserve"> / </w:t>
      </w:r>
      <w:proofErr w:type="spellStart"/>
      <w:r>
        <w:t>ßonder</w:t>
      </w:r>
      <w:proofErr w:type="spellEnd"/>
      <w:r>
        <w:t xml:space="preserve"> </w:t>
      </w:r>
      <w:proofErr w:type="spellStart"/>
      <w:r>
        <w:t>alßo</w:t>
      </w:r>
      <w:proofErr w:type="spellEnd"/>
      <w:r>
        <w:t xml:space="preserve"> / </w:t>
      </w:r>
      <w:proofErr w:type="spellStart"/>
      <w:r>
        <w:t>Apocalipsis</w:t>
      </w:r>
      <w:proofErr w:type="spellEnd"/>
      <w:r>
        <w:t xml:space="preserve"> Johannis </w:t>
      </w:r>
      <w:proofErr w:type="spellStart"/>
      <w:r>
        <w:t>Theologi</w:t>
      </w:r>
      <w:proofErr w:type="spellEnd"/>
      <w:r>
        <w:t xml:space="preserve">. </w:t>
      </w:r>
    </w:p>
    <w:p w14:paraId="2A8E07F1" w14:textId="77777777" w:rsidR="00031617" w:rsidRDefault="00031617" w:rsidP="00031617">
      <w:pPr>
        <w:pStyle w:val="StandardWeb"/>
      </w:pPr>
      <w:proofErr w:type="spellStart"/>
      <w:r>
        <w:t>Fur</w:t>
      </w:r>
      <w:proofErr w:type="spellEnd"/>
      <w:r>
        <w:t xml:space="preserve"> das dritte / das der </w:t>
      </w:r>
      <w:proofErr w:type="spellStart"/>
      <w:r>
        <w:t>stilus</w:t>
      </w:r>
      <w:proofErr w:type="spellEnd"/>
      <w:r>
        <w:t xml:space="preserve"> / </w:t>
      </w:r>
      <w:proofErr w:type="spellStart"/>
      <w:r>
        <w:t>red</w:t>
      </w:r>
      <w:proofErr w:type="spellEnd"/>
      <w:r>
        <w:t xml:space="preserve"> / und Sermon / </w:t>
      </w:r>
      <w:proofErr w:type="spellStart"/>
      <w:r>
        <w:t>gemut</w:t>
      </w:r>
      <w:proofErr w:type="spellEnd"/>
      <w:r>
        <w:t xml:space="preserve"> und </w:t>
      </w:r>
      <w:proofErr w:type="spellStart"/>
      <w:r>
        <w:t>art</w:t>
      </w:r>
      <w:proofErr w:type="spellEnd"/>
      <w:r>
        <w:t xml:space="preserve"> des </w:t>
      </w:r>
      <w:proofErr w:type="spellStart"/>
      <w:r>
        <w:t>buchs</w:t>
      </w:r>
      <w:proofErr w:type="spellEnd"/>
      <w:r>
        <w:t xml:space="preserve"> der </w:t>
      </w:r>
      <w:proofErr w:type="spellStart"/>
      <w:r>
        <w:t>heymlischen</w:t>
      </w:r>
      <w:proofErr w:type="spellEnd"/>
      <w:r>
        <w:t xml:space="preserve"> </w:t>
      </w:r>
      <w:proofErr w:type="spellStart"/>
      <w:r>
        <w:t>offenbarung</w:t>
      </w:r>
      <w:proofErr w:type="spellEnd"/>
      <w:r>
        <w:t xml:space="preserve"> der macht / </w:t>
      </w:r>
      <w:proofErr w:type="spellStart"/>
      <w:r>
        <w:t>ingenij</w:t>
      </w:r>
      <w:proofErr w:type="spellEnd"/>
      <w:r>
        <w:t xml:space="preserve"> / </w:t>
      </w:r>
      <w:proofErr w:type="spellStart"/>
      <w:r>
        <w:t>unn</w:t>
      </w:r>
      <w:proofErr w:type="spellEnd"/>
      <w:r>
        <w:t xml:space="preserve"> </w:t>
      </w:r>
      <w:proofErr w:type="spellStart"/>
      <w:r>
        <w:t>art</w:t>
      </w:r>
      <w:proofErr w:type="spellEnd"/>
      <w:r>
        <w:t xml:space="preserve"> </w:t>
      </w:r>
      <w:proofErr w:type="spellStart"/>
      <w:r>
        <w:t>unn</w:t>
      </w:r>
      <w:proofErr w:type="spellEnd"/>
      <w:r>
        <w:t xml:space="preserve"> </w:t>
      </w:r>
      <w:proofErr w:type="spellStart"/>
      <w:r>
        <w:t>schicklichkeit</w:t>
      </w:r>
      <w:proofErr w:type="spellEnd"/>
      <w:r>
        <w:t xml:space="preserve"> (so in andern </w:t>
      </w:r>
      <w:proofErr w:type="spellStart"/>
      <w:r>
        <w:t>buchern</w:t>
      </w:r>
      <w:proofErr w:type="spellEnd"/>
      <w:r>
        <w:t xml:space="preserve"> Johannis </w:t>
      </w:r>
      <w:proofErr w:type="spellStart"/>
      <w:r>
        <w:t>Apostoli</w:t>
      </w:r>
      <w:proofErr w:type="spellEnd"/>
      <w:r>
        <w:t xml:space="preserve">) gespurt </w:t>
      </w:r>
      <w:proofErr w:type="spellStart"/>
      <w:r>
        <w:t>unnd</w:t>
      </w:r>
      <w:proofErr w:type="spellEnd"/>
      <w:r>
        <w:t xml:space="preserve"> </w:t>
      </w:r>
      <w:proofErr w:type="spellStart"/>
      <w:r>
        <w:t>vermerckt</w:t>
      </w:r>
      <w:proofErr w:type="spellEnd"/>
      <w:r>
        <w:t xml:space="preserve"> / meines </w:t>
      </w:r>
      <w:proofErr w:type="spellStart"/>
      <w:r>
        <w:t>bedunckes</w:t>
      </w:r>
      <w:proofErr w:type="spellEnd"/>
      <w:r>
        <w:t xml:space="preserve"> fast </w:t>
      </w:r>
      <w:proofErr w:type="spellStart"/>
      <w:r>
        <w:t>uneinlich</w:t>
      </w:r>
      <w:proofErr w:type="spellEnd"/>
      <w:r>
        <w:t xml:space="preserve"> ist </w:t>
      </w:r>
      <w:proofErr w:type="spellStart"/>
      <w:r>
        <w:t>unn</w:t>
      </w:r>
      <w:proofErr w:type="spellEnd"/>
      <w:r>
        <w:t xml:space="preserve"> </w:t>
      </w:r>
      <w:proofErr w:type="spellStart"/>
      <w:r>
        <w:t>nit</w:t>
      </w:r>
      <w:proofErr w:type="spellEnd"/>
      <w:r>
        <w:t xml:space="preserve"> gleich. </w:t>
      </w:r>
      <w:proofErr w:type="spellStart"/>
      <w:r>
        <w:t>yedoch</w:t>
      </w:r>
      <w:proofErr w:type="spellEnd"/>
      <w:r>
        <w:t xml:space="preserve"> </w:t>
      </w:r>
      <w:proofErr w:type="spellStart"/>
      <w:r>
        <w:t>wil</w:t>
      </w:r>
      <w:proofErr w:type="spellEnd"/>
      <w:r>
        <w:t xml:space="preserve"> ich </w:t>
      </w:r>
      <w:proofErr w:type="spellStart"/>
      <w:r>
        <w:t>dasselb</w:t>
      </w:r>
      <w:proofErr w:type="spellEnd"/>
      <w:r>
        <w:t xml:space="preserve"> / </w:t>
      </w:r>
      <w:proofErr w:type="spellStart"/>
      <w:r>
        <w:t>unn</w:t>
      </w:r>
      <w:proofErr w:type="spellEnd"/>
      <w:r>
        <w:t xml:space="preserve"> die andere </w:t>
      </w:r>
      <w:proofErr w:type="spellStart"/>
      <w:r>
        <w:t>bucher</w:t>
      </w:r>
      <w:proofErr w:type="spellEnd"/>
      <w:r>
        <w:t xml:space="preserve"> der letzten </w:t>
      </w:r>
      <w:proofErr w:type="spellStart"/>
      <w:r>
        <w:t>ordenung</w:t>
      </w:r>
      <w:proofErr w:type="spellEnd"/>
      <w:r>
        <w:t xml:space="preserve"> </w:t>
      </w:r>
      <w:proofErr w:type="spellStart"/>
      <w:r>
        <w:t>nit</w:t>
      </w:r>
      <w:proofErr w:type="spellEnd"/>
      <w:r>
        <w:t xml:space="preserve"> </w:t>
      </w:r>
      <w:proofErr w:type="spellStart"/>
      <w:r>
        <w:t>vorworffen</w:t>
      </w:r>
      <w:proofErr w:type="spellEnd"/>
      <w:r>
        <w:t xml:space="preserve"> </w:t>
      </w:r>
      <w:proofErr w:type="spellStart"/>
      <w:r>
        <w:t>habenn</w:t>
      </w:r>
      <w:proofErr w:type="spellEnd"/>
      <w:r>
        <w:t xml:space="preserve"> / </w:t>
      </w:r>
      <w:proofErr w:type="spellStart"/>
      <w:r>
        <w:t>sunder</w:t>
      </w:r>
      <w:proofErr w:type="spellEnd"/>
      <w:r>
        <w:t xml:space="preserve"> / wie </w:t>
      </w:r>
      <w:proofErr w:type="spellStart"/>
      <w:r>
        <w:t>obvermelt</w:t>
      </w:r>
      <w:proofErr w:type="spellEnd"/>
      <w:r>
        <w:t xml:space="preserve"> / </w:t>
      </w:r>
      <w:proofErr w:type="spellStart"/>
      <w:r>
        <w:t>unterscheyd</w:t>
      </w:r>
      <w:proofErr w:type="spellEnd"/>
      <w:r>
        <w:t xml:space="preserve"> geben / Wurt aber </w:t>
      </w:r>
      <w:proofErr w:type="spellStart"/>
      <w:r>
        <w:t>yemandts</w:t>
      </w:r>
      <w:proofErr w:type="spellEnd"/>
      <w:r>
        <w:t xml:space="preserve"> die selbigen </w:t>
      </w:r>
      <w:proofErr w:type="spellStart"/>
      <w:r>
        <w:t>vorwerffen</w:t>
      </w:r>
      <w:proofErr w:type="spellEnd"/>
      <w:r>
        <w:t xml:space="preserve"> / der thu es uff sein </w:t>
      </w:r>
      <w:proofErr w:type="spellStart"/>
      <w:r>
        <w:t>verlust</w:t>
      </w:r>
      <w:proofErr w:type="spellEnd"/>
      <w:r>
        <w:t xml:space="preserve"> oder </w:t>
      </w:r>
      <w:proofErr w:type="spellStart"/>
      <w:r>
        <w:t>gewin</w:t>
      </w:r>
      <w:proofErr w:type="spellEnd"/>
      <w:r>
        <w:t xml:space="preserve"> / </w:t>
      </w:r>
      <w:proofErr w:type="spellStart"/>
      <w:r>
        <w:t>dan</w:t>
      </w:r>
      <w:proofErr w:type="spellEnd"/>
      <w:r>
        <w:t xml:space="preserve"> dieweil wir kein andere </w:t>
      </w:r>
      <w:proofErr w:type="spellStart"/>
      <w:r>
        <w:t>urkunt</w:t>
      </w:r>
      <w:proofErr w:type="spellEnd"/>
      <w:r>
        <w:t xml:space="preserve"> / den </w:t>
      </w:r>
      <w:proofErr w:type="spellStart"/>
      <w:r>
        <w:t>schreyben</w:t>
      </w:r>
      <w:proofErr w:type="spellEnd"/>
      <w:r>
        <w:t xml:space="preserve"> Christlicher </w:t>
      </w:r>
      <w:proofErr w:type="spellStart"/>
      <w:r>
        <w:t>lerer</w:t>
      </w:r>
      <w:proofErr w:type="spellEnd"/>
      <w:r>
        <w:t xml:space="preserve"> / als Hieronymi </w:t>
      </w:r>
      <w:proofErr w:type="spellStart"/>
      <w:r>
        <w:t>unn</w:t>
      </w:r>
      <w:proofErr w:type="spellEnd"/>
      <w:r>
        <w:t xml:space="preserve"> seiner gleichen / haben / </w:t>
      </w:r>
      <w:proofErr w:type="spellStart"/>
      <w:r>
        <w:t>Unn</w:t>
      </w:r>
      <w:proofErr w:type="spellEnd"/>
      <w:r>
        <w:t xml:space="preserve"> der selbig </w:t>
      </w:r>
      <w:proofErr w:type="spellStart"/>
      <w:r>
        <w:t>schreybt</w:t>
      </w:r>
      <w:proofErr w:type="spellEnd"/>
      <w:r>
        <w:t xml:space="preserve"> </w:t>
      </w:r>
      <w:proofErr w:type="spellStart"/>
      <w:r>
        <w:t>unn</w:t>
      </w:r>
      <w:proofErr w:type="spellEnd"/>
      <w:r>
        <w:t xml:space="preserve"> </w:t>
      </w:r>
      <w:proofErr w:type="spellStart"/>
      <w:r>
        <w:t>nent</w:t>
      </w:r>
      <w:proofErr w:type="spellEnd"/>
      <w:r>
        <w:t xml:space="preserve"> </w:t>
      </w:r>
      <w:proofErr w:type="spellStart"/>
      <w:r>
        <w:t>offtmals</w:t>
      </w:r>
      <w:proofErr w:type="spellEnd"/>
      <w:r>
        <w:t xml:space="preserve"> / die </w:t>
      </w:r>
      <w:proofErr w:type="spellStart"/>
      <w:r>
        <w:t>siben</w:t>
      </w:r>
      <w:proofErr w:type="spellEnd"/>
      <w:r>
        <w:t xml:space="preserve"> Epistel / Jacobi / Johannis / Jude / </w:t>
      </w:r>
      <w:proofErr w:type="spellStart"/>
      <w:r>
        <w:t>dartzu</w:t>
      </w:r>
      <w:proofErr w:type="spellEnd"/>
      <w:r>
        <w:t xml:space="preserve"> auch die </w:t>
      </w:r>
      <w:proofErr w:type="spellStart"/>
      <w:r>
        <w:t>epistel</w:t>
      </w:r>
      <w:proofErr w:type="spellEnd"/>
      <w:r>
        <w:t xml:space="preserve"> zu den </w:t>
      </w:r>
      <w:proofErr w:type="spellStart"/>
      <w:r>
        <w:t>Hebreyern</w:t>
      </w:r>
      <w:proofErr w:type="spellEnd"/>
      <w:r>
        <w:t xml:space="preserve"> / </w:t>
      </w:r>
      <w:proofErr w:type="spellStart"/>
      <w:r>
        <w:t>Apostolicaas</w:t>
      </w:r>
      <w:proofErr w:type="spellEnd"/>
      <w:r>
        <w:t xml:space="preserve"> / </w:t>
      </w:r>
      <w:proofErr w:type="spellStart"/>
      <w:r>
        <w:t>Canonicas</w:t>
      </w:r>
      <w:proofErr w:type="spellEnd"/>
      <w:r>
        <w:t xml:space="preserve"> et </w:t>
      </w:r>
      <w:proofErr w:type="spellStart"/>
      <w:r>
        <w:t>catholicas</w:t>
      </w:r>
      <w:proofErr w:type="spellEnd"/>
      <w:r>
        <w:t xml:space="preserve"> / </w:t>
      </w:r>
      <w:proofErr w:type="spellStart"/>
      <w:r>
        <w:t>unn</w:t>
      </w:r>
      <w:proofErr w:type="spellEnd"/>
      <w:r>
        <w:t xml:space="preserve"> </w:t>
      </w:r>
      <w:proofErr w:type="spellStart"/>
      <w:r>
        <w:t>Apocalipsim</w:t>
      </w:r>
      <w:proofErr w:type="spellEnd"/>
      <w:r>
        <w:t xml:space="preserve"> ein </w:t>
      </w:r>
      <w:proofErr w:type="spellStart"/>
      <w:r>
        <w:t>gotlich</w:t>
      </w:r>
      <w:proofErr w:type="spellEnd"/>
      <w:r>
        <w:t xml:space="preserve"> Biblisch buch / </w:t>
      </w:r>
      <w:proofErr w:type="spellStart"/>
      <w:r>
        <w:t>kan</w:t>
      </w:r>
      <w:proofErr w:type="spellEnd"/>
      <w:r>
        <w:t xml:space="preserve"> ich </w:t>
      </w:r>
      <w:proofErr w:type="spellStart"/>
      <w:r>
        <w:t>dißmal</w:t>
      </w:r>
      <w:proofErr w:type="spellEnd"/>
      <w:r>
        <w:t xml:space="preserve"> nicht </w:t>
      </w:r>
      <w:proofErr w:type="spellStart"/>
      <w:r>
        <w:t>furuber</w:t>
      </w:r>
      <w:proofErr w:type="spellEnd"/>
      <w:r>
        <w:t xml:space="preserve"> und anders </w:t>
      </w:r>
      <w:proofErr w:type="spellStart"/>
      <w:r>
        <w:t>schreyben</w:t>
      </w:r>
      <w:proofErr w:type="spellEnd"/>
      <w:r>
        <w:t xml:space="preserve"> / das solche </w:t>
      </w:r>
      <w:proofErr w:type="spellStart"/>
      <w:r>
        <w:t>bucher</w:t>
      </w:r>
      <w:proofErr w:type="spellEnd"/>
      <w:r>
        <w:t xml:space="preserve"> Biblisch / und der untersten </w:t>
      </w:r>
      <w:proofErr w:type="spellStart"/>
      <w:r>
        <w:t>wirden</w:t>
      </w:r>
      <w:proofErr w:type="spellEnd"/>
      <w:r>
        <w:t xml:space="preserve"> sein. </w:t>
      </w:r>
    </w:p>
    <w:p w14:paraId="25D37F18" w14:textId="77777777" w:rsidR="00031617" w:rsidRDefault="00031617" w:rsidP="00031617">
      <w:pPr>
        <w:pStyle w:val="StandardWeb"/>
      </w:pPr>
      <w:r>
        <w:t xml:space="preserve">Ich rath auch </w:t>
      </w:r>
      <w:proofErr w:type="spellStart"/>
      <w:r>
        <w:t>niemandts</w:t>
      </w:r>
      <w:proofErr w:type="spellEnd"/>
      <w:r>
        <w:t xml:space="preserve"> / </w:t>
      </w:r>
      <w:proofErr w:type="spellStart"/>
      <w:r>
        <w:t>dasd</w:t>
      </w:r>
      <w:proofErr w:type="spellEnd"/>
      <w:r>
        <w:t xml:space="preserve"> er sich erstlich </w:t>
      </w:r>
      <w:proofErr w:type="spellStart"/>
      <w:r>
        <w:t>auff</w:t>
      </w:r>
      <w:proofErr w:type="spellEnd"/>
      <w:r>
        <w:t xml:space="preserve"> die schwerste / </w:t>
      </w:r>
      <w:proofErr w:type="spellStart"/>
      <w:r>
        <w:t>dunckele</w:t>
      </w:r>
      <w:proofErr w:type="spellEnd"/>
      <w:r>
        <w:t xml:space="preserve"> </w:t>
      </w:r>
      <w:proofErr w:type="spellStart"/>
      <w:r>
        <w:t>unn</w:t>
      </w:r>
      <w:proofErr w:type="spellEnd"/>
      <w:r>
        <w:t xml:space="preserve"> verdeckte </w:t>
      </w:r>
      <w:proofErr w:type="spellStart"/>
      <w:r>
        <w:t>bucher</w:t>
      </w:r>
      <w:proofErr w:type="spellEnd"/>
      <w:r>
        <w:t xml:space="preserve"> </w:t>
      </w:r>
      <w:proofErr w:type="spellStart"/>
      <w:r>
        <w:t>heyliger</w:t>
      </w:r>
      <w:proofErr w:type="spellEnd"/>
      <w:r>
        <w:t xml:space="preserve"> </w:t>
      </w:r>
      <w:proofErr w:type="spellStart"/>
      <w:r>
        <w:t>schrifft</w:t>
      </w:r>
      <w:proofErr w:type="spellEnd"/>
      <w:r>
        <w:t xml:space="preserve"> lege / </w:t>
      </w:r>
      <w:proofErr w:type="spellStart"/>
      <w:r>
        <w:t>auff</w:t>
      </w:r>
      <w:proofErr w:type="spellEnd"/>
      <w:r>
        <w:t xml:space="preserve"> das er sein </w:t>
      </w:r>
      <w:proofErr w:type="spellStart"/>
      <w:r>
        <w:t>arbeit</w:t>
      </w:r>
      <w:proofErr w:type="spellEnd"/>
      <w:r>
        <w:t xml:space="preserve"> </w:t>
      </w:r>
      <w:proofErr w:type="spellStart"/>
      <w:r>
        <w:t>unn</w:t>
      </w:r>
      <w:proofErr w:type="spellEnd"/>
      <w:r>
        <w:t xml:space="preserve"> zeit nicht </w:t>
      </w:r>
      <w:proofErr w:type="spellStart"/>
      <w:r>
        <w:t>unnutzliche</w:t>
      </w:r>
      <w:proofErr w:type="spellEnd"/>
      <w:r>
        <w:t xml:space="preserve"> </w:t>
      </w:r>
      <w:proofErr w:type="spellStart"/>
      <w:r>
        <w:t>verlyre</w:t>
      </w:r>
      <w:proofErr w:type="spellEnd"/>
      <w:r>
        <w:t xml:space="preserve"> / oder </w:t>
      </w:r>
      <w:proofErr w:type="spellStart"/>
      <w:r>
        <w:t>finsternuß</w:t>
      </w:r>
      <w:proofErr w:type="spellEnd"/>
      <w:r>
        <w:t xml:space="preserve"> durch </w:t>
      </w:r>
      <w:proofErr w:type="spellStart"/>
      <w:r>
        <w:t>finsternuß</w:t>
      </w:r>
      <w:proofErr w:type="spellEnd"/>
      <w:r>
        <w:t xml:space="preserve"> </w:t>
      </w:r>
      <w:proofErr w:type="spellStart"/>
      <w:r>
        <w:t>verkeer</w:t>
      </w:r>
      <w:proofErr w:type="spellEnd"/>
      <w:r>
        <w:t xml:space="preserve"> / aber etwas einen vorstand </w:t>
      </w:r>
      <w:proofErr w:type="spellStart"/>
      <w:r>
        <w:t>thuen</w:t>
      </w:r>
      <w:proofErr w:type="spellEnd"/>
      <w:r>
        <w:t xml:space="preserve"> fassen d’ </w:t>
      </w:r>
      <w:proofErr w:type="spellStart"/>
      <w:r>
        <w:t>heyligen</w:t>
      </w:r>
      <w:proofErr w:type="spellEnd"/>
      <w:r>
        <w:t xml:space="preserve"> </w:t>
      </w:r>
      <w:proofErr w:type="spellStart"/>
      <w:r>
        <w:t>schrifft</w:t>
      </w:r>
      <w:proofErr w:type="spellEnd"/>
      <w:r>
        <w:t xml:space="preserve"> </w:t>
      </w:r>
      <w:proofErr w:type="spellStart"/>
      <w:r>
        <w:t>unn</w:t>
      </w:r>
      <w:proofErr w:type="spellEnd"/>
      <w:r>
        <w:t xml:space="preserve"> </w:t>
      </w:r>
      <w:proofErr w:type="spellStart"/>
      <w:r>
        <w:t>heyligen</w:t>
      </w:r>
      <w:proofErr w:type="spellEnd"/>
      <w:r>
        <w:t xml:space="preserve"> </w:t>
      </w:r>
      <w:proofErr w:type="spellStart"/>
      <w:r>
        <w:t>geyst</w:t>
      </w:r>
      <w:proofErr w:type="spellEnd"/>
      <w:r>
        <w:t xml:space="preserve"> (</w:t>
      </w:r>
      <w:proofErr w:type="spellStart"/>
      <w:r>
        <w:t>dero</w:t>
      </w:r>
      <w:proofErr w:type="spellEnd"/>
      <w:r>
        <w:t xml:space="preserve"> in d’ </w:t>
      </w:r>
      <w:proofErr w:type="spellStart"/>
      <w:r>
        <w:t>schrifft</w:t>
      </w:r>
      <w:proofErr w:type="spellEnd"/>
      <w:r>
        <w:t xml:space="preserve"> / wie er </w:t>
      </w:r>
      <w:proofErr w:type="spellStart"/>
      <w:r>
        <w:t>vorzeitten</w:t>
      </w:r>
      <w:proofErr w:type="spellEnd"/>
      <w:r>
        <w:t xml:space="preserve"> durch </w:t>
      </w:r>
      <w:proofErr w:type="spellStart"/>
      <w:r>
        <w:t>menschen</w:t>
      </w:r>
      <w:proofErr w:type="spellEnd"/>
      <w:r>
        <w:t xml:space="preserve"> </w:t>
      </w:r>
      <w:proofErr w:type="spellStart"/>
      <w:r>
        <w:t>redt</w:t>
      </w:r>
      <w:proofErr w:type="spellEnd"/>
      <w:r>
        <w:t xml:space="preserve"> / noch redet </w:t>
      </w:r>
      <w:proofErr w:type="spellStart"/>
      <w:r>
        <w:t>unn</w:t>
      </w:r>
      <w:proofErr w:type="spellEnd"/>
      <w:r>
        <w:t xml:space="preserve"> lernet) zuwider </w:t>
      </w:r>
      <w:proofErr w:type="spellStart"/>
      <w:r>
        <w:t>unn</w:t>
      </w:r>
      <w:proofErr w:type="spellEnd"/>
      <w:r>
        <w:t xml:space="preserve"> </w:t>
      </w:r>
      <w:proofErr w:type="spellStart"/>
      <w:r>
        <w:t>engegen</w:t>
      </w:r>
      <w:proofErr w:type="spellEnd"/>
      <w:r>
        <w:t xml:space="preserve"> sein. Dan es ist kein </w:t>
      </w:r>
      <w:proofErr w:type="spellStart"/>
      <w:r>
        <w:t>neyn</w:t>
      </w:r>
      <w:proofErr w:type="spellEnd"/>
      <w:r>
        <w:t xml:space="preserve"> / das </w:t>
      </w:r>
      <w:proofErr w:type="spellStart"/>
      <w:r>
        <w:t>etzliche</w:t>
      </w:r>
      <w:proofErr w:type="spellEnd"/>
      <w:r>
        <w:t xml:space="preserve"> </w:t>
      </w:r>
      <w:proofErr w:type="spellStart"/>
      <w:r>
        <w:t>bucher</w:t>
      </w:r>
      <w:proofErr w:type="spellEnd"/>
      <w:r>
        <w:t xml:space="preserve"> </w:t>
      </w:r>
      <w:proofErr w:type="spellStart"/>
      <w:r>
        <w:t>allegorien</w:t>
      </w:r>
      <w:proofErr w:type="spellEnd"/>
      <w:r>
        <w:t xml:space="preserve"> / </w:t>
      </w:r>
      <w:proofErr w:type="spellStart"/>
      <w:r>
        <w:t>figuren</w:t>
      </w:r>
      <w:proofErr w:type="spellEnd"/>
      <w:r>
        <w:t xml:space="preserve"> </w:t>
      </w:r>
      <w:proofErr w:type="spellStart"/>
      <w:r>
        <w:t>unn</w:t>
      </w:r>
      <w:proofErr w:type="spellEnd"/>
      <w:r>
        <w:t xml:space="preserve"> verdeckte </w:t>
      </w:r>
      <w:proofErr w:type="spellStart"/>
      <w:r>
        <w:t>sententz</w:t>
      </w:r>
      <w:proofErr w:type="spellEnd"/>
      <w:r>
        <w:t xml:space="preserve"> haben / welche durch </w:t>
      </w:r>
      <w:proofErr w:type="spellStart"/>
      <w:r>
        <w:t>warheit</w:t>
      </w:r>
      <w:proofErr w:type="spellEnd"/>
      <w:r>
        <w:t xml:space="preserve"> und licht (das man </w:t>
      </w:r>
      <w:proofErr w:type="spellStart"/>
      <w:r>
        <w:t>hyn</w:t>
      </w:r>
      <w:proofErr w:type="spellEnd"/>
      <w:r>
        <w:t xml:space="preserve"> </w:t>
      </w:r>
      <w:proofErr w:type="spellStart"/>
      <w:r>
        <w:t>unn</w:t>
      </w:r>
      <w:proofErr w:type="spellEnd"/>
      <w:r>
        <w:t xml:space="preserve"> her in der </w:t>
      </w:r>
      <w:proofErr w:type="spellStart"/>
      <w:r>
        <w:t>schrifft</w:t>
      </w:r>
      <w:proofErr w:type="spellEnd"/>
      <w:r>
        <w:t xml:space="preserve"> </w:t>
      </w:r>
      <w:proofErr w:type="spellStart"/>
      <w:r>
        <w:t>findt</w:t>
      </w:r>
      <w:proofErr w:type="spellEnd"/>
      <w:r>
        <w:t xml:space="preserve">) </w:t>
      </w:r>
      <w:proofErr w:type="spellStart"/>
      <w:r>
        <w:t>solten</w:t>
      </w:r>
      <w:proofErr w:type="spellEnd"/>
      <w:r>
        <w:t xml:space="preserve"> </w:t>
      </w:r>
      <w:proofErr w:type="spellStart"/>
      <w:r>
        <w:t>erclert</w:t>
      </w:r>
      <w:proofErr w:type="spellEnd"/>
      <w:r>
        <w:t xml:space="preserve"> </w:t>
      </w:r>
      <w:proofErr w:type="spellStart"/>
      <w:r>
        <w:t>unn</w:t>
      </w:r>
      <w:proofErr w:type="spellEnd"/>
      <w:r>
        <w:t xml:space="preserve"> </w:t>
      </w:r>
      <w:proofErr w:type="spellStart"/>
      <w:r>
        <w:t>erleucht</w:t>
      </w:r>
      <w:proofErr w:type="spellEnd"/>
      <w:r>
        <w:t xml:space="preserve"> werden / </w:t>
      </w:r>
      <w:proofErr w:type="spellStart"/>
      <w:r>
        <w:t>Darumb</w:t>
      </w:r>
      <w:proofErr w:type="spellEnd"/>
      <w:r>
        <w:t xml:space="preserve"> </w:t>
      </w:r>
      <w:proofErr w:type="spellStart"/>
      <w:r>
        <w:t>sol</w:t>
      </w:r>
      <w:proofErr w:type="spellEnd"/>
      <w:r>
        <w:t xml:space="preserve"> der christlich </w:t>
      </w:r>
      <w:proofErr w:type="spellStart"/>
      <w:r>
        <w:t>leser</w:t>
      </w:r>
      <w:proofErr w:type="spellEnd"/>
      <w:r>
        <w:t xml:space="preserve"> vor allen dingen / Christum in d’ </w:t>
      </w:r>
      <w:proofErr w:type="spellStart"/>
      <w:r>
        <w:t>schrifft</w:t>
      </w:r>
      <w:proofErr w:type="spellEnd"/>
      <w:r>
        <w:t xml:space="preserve"> suchen / das ist / solche </w:t>
      </w:r>
      <w:proofErr w:type="spellStart"/>
      <w:r>
        <w:t>schrifften</w:t>
      </w:r>
      <w:proofErr w:type="spellEnd"/>
      <w:r>
        <w:t xml:space="preserve"> lesen / die Christum mit seinem </w:t>
      </w:r>
      <w:proofErr w:type="spellStart"/>
      <w:r>
        <w:t>leyden</w:t>
      </w:r>
      <w:proofErr w:type="spellEnd"/>
      <w:r>
        <w:t xml:space="preserve"> / mit seiner kraft / mit seiner </w:t>
      </w:r>
      <w:proofErr w:type="spellStart"/>
      <w:r>
        <w:t>guttickeit</w:t>
      </w:r>
      <w:proofErr w:type="spellEnd"/>
      <w:r>
        <w:t xml:space="preserve"> / mit seiner </w:t>
      </w:r>
      <w:proofErr w:type="spellStart"/>
      <w:r>
        <w:t>heylickeit</w:t>
      </w:r>
      <w:proofErr w:type="spellEnd"/>
      <w:r>
        <w:t xml:space="preserve"> abmalen / </w:t>
      </w:r>
      <w:proofErr w:type="spellStart"/>
      <w:r>
        <w:t>unn</w:t>
      </w:r>
      <w:proofErr w:type="spellEnd"/>
      <w:r>
        <w:t xml:space="preserve"> </w:t>
      </w:r>
      <w:proofErr w:type="spellStart"/>
      <w:r>
        <w:t>fur</w:t>
      </w:r>
      <w:proofErr w:type="spellEnd"/>
      <w:r>
        <w:t xml:space="preserve"> die </w:t>
      </w:r>
      <w:proofErr w:type="spellStart"/>
      <w:r>
        <w:t>augen</w:t>
      </w:r>
      <w:proofErr w:type="spellEnd"/>
      <w:r>
        <w:t xml:space="preserve"> des </w:t>
      </w:r>
      <w:proofErr w:type="spellStart"/>
      <w:r>
        <w:t>lesers</w:t>
      </w:r>
      <w:proofErr w:type="spellEnd"/>
      <w:r>
        <w:t xml:space="preserve"> setzen / so </w:t>
      </w:r>
      <w:proofErr w:type="spellStart"/>
      <w:r>
        <w:t>kan</w:t>
      </w:r>
      <w:proofErr w:type="spellEnd"/>
      <w:r>
        <w:t xml:space="preserve"> er nicht </w:t>
      </w:r>
      <w:proofErr w:type="spellStart"/>
      <w:r>
        <w:t>yrren</w:t>
      </w:r>
      <w:proofErr w:type="spellEnd"/>
      <w:r>
        <w:t xml:space="preserve"> / nach dem Christ’ selbst gesagt / Ich bin das licht / </w:t>
      </w:r>
      <w:proofErr w:type="spellStart"/>
      <w:r>
        <w:t>unn</w:t>
      </w:r>
      <w:proofErr w:type="spellEnd"/>
      <w:r>
        <w:t xml:space="preserve"> der mich nachfolget / der wandert nicht in </w:t>
      </w:r>
      <w:proofErr w:type="spellStart"/>
      <w:r>
        <w:t>finsterniß</w:t>
      </w:r>
      <w:proofErr w:type="spellEnd"/>
      <w:r>
        <w:t xml:space="preserve">. </w:t>
      </w:r>
      <w:proofErr w:type="spellStart"/>
      <w:r>
        <w:t>Hastu</w:t>
      </w:r>
      <w:proofErr w:type="spellEnd"/>
      <w:r>
        <w:t xml:space="preserve"> Christum </w:t>
      </w:r>
      <w:proofErr w:type="spellStart"/>
      <w:r>
        <w:t>unn</w:t>
      </w:r>
      <w:proofErr w:type="spellEnd"/>
      <w:r>
        <w:t xml:space="preserve"> sein </w:t>
      </w:r>
      <w:proofErr w:type="spellStart"/>
      <w:r>
        <w:t>wort</w:t>
      </w:r>
      <w:proofErr w:type="spellEnd"/>
      <w:r>
        <w:t xml:space="preserve"> vor </w:t>
      </w:r>
      <w:proofErr w:type="spellStart"/>
      <w:r>
        <w:t>augen</w:t>
      </w:r>
      <w:proofErr w:type="spellEnd"/>
      <w:r>
        <w:t xml:space="preserve"> / </w:t>
      </w:r>
      <w:proofErr w:type="spellStart"/>
      <w:r>
        <w:t>ßo</w:t>
      </w:r>
      <w:proofErr w:type="spellEnd"/>
      <w:r>
        <w:t xml:space="preserve"> </w:t>
      </w:r>
      <w:proofErr w:type="spellStart"/>
      <w:r>
        <w:t>prichstu</w:t>
      </w:r>
      <w:proofErr w:type="spellEnd"/>
      <w:r>
        <w:t xml:space="preserve"> durch alle </w:t>
      </w:r>
      <w:proofErr w:type="spellStart"/>
      <w:r>
        <w:t>schrifft</w:t>
      </w:r>
      <w:proofErr w:type="spellEnd"/>
      <w:r>
        <w:t xml:space="preserve"> / </w:t>
      </w:r>
      <w:proofErr w:type="spellStart"/>
      <w:r>
        <w:t>unn</w:t>
      </w:r>
      <w:proofErr w:type="spellEnd"/>
      <w:r>
        <w:t xml:space="preserve"> magst alle </w:t>
      </w:r>
      <w:proofErr w:type="spellStart"/>
      <w:r>
        <w:t>finsternuß</w:t>
      </w:r>
      <w:proofErr w:type="spellEnd"/>
      <w:r>
        <w:t xml:space="preserve"> erleuchten / wie er </w:t>
      </w:r>
      <w:proofErr w:type="spellStart"/>
      <w:r>
        <w:t>gepotten</w:t>
      </w:r>
      <w:proofErr w:type="spellEnd"/>
      <w:r>
        <w:t xml:space="preserve"> hat / sagende / Das </w:t>
      </w:r>
      <w:proofErr w:type="spellStart"/>
      <w:r>
        <w:t>iche</w:t>
      </w:r>
      <w:proofErr w:type="spellEnd"/>
      <w:r>
        <w:t xml:space="preserve"> </w:t>
      </w:r>
      <w:proofErr w:type="spellStart"/>
      <w:r>
        <w:t>uch</w:t>
      </w:r>
      <w:proofErr w:type="spellEnd"/>
      <w:r>
        <w:t xml:space="preserve"> in finster und </w:t>
      </w:r>
      <w:proofErr w:type="spellStart"/>
      <w:r>
        <w:t>geheym</w:t>
      </w:r>
      <w:proofErr w:type="spellEnd"/>
      <w:r>
        <w:t xml:space="preserve"> gesagt / das </w:t>
      </w:r>
      <w:proofErr w:type="spellStart"/>
      <w:r>
        <w:t>solt</w:t>
      </w:r>
      <w:proofErr w:type="spellEnd"/>
      <w:r>
        <w:t xml:space="preserve"> </w:t>
      </w:r>
      <w:proofErr w:type="spellStart"/>
      <w:r>
        <w:t>yhr</w:t>
      </w:r>
      <w:proofErr w:type="spellEnd"/>
      <w:r>
        <w:t xml:space="preserve"> / </w:t>
      </w:r>
      <w:proofErr w:type="spellStart"/>
      <w:r>
        <w:t>ym</w:t>
      </w:r>
      <w:proofErr w:type="spellEnd"/>
      <w:r>
        <w:t xml:space="preserve"> licht </w:t>
      </w:r>
      <w:proofErr w:type="spellStart"/>
      <w:r>
        <w:t>unn</w:t>
      </w:r>
      <w:proofErr w:type="spellEnd"/>
      <w:r>
        <w:t xml:space="preserve"> </w:t>
      </w:r>
      <w:proofErr w:type="spellStart"/>
      <w:r>
        <w:t>auff</w:t>
      </w:r>
      <w:proofErr w:type="spellEnd"/>
      <w:r>
        <w:t xml:space="preserve"> </w:t>
      </w:r>
      <w:proofErr w:type="spellStart"/>
      <w:r>
        <w:t>techern</w:t>
      </w:r>
      <w:proofErr w:type="spellEnd"/>
      <w:r>
        <w:t xml:space="preserve"> predigen und erleuchten. Derhalben / sollen sich die </w:t>
      </w:r>
      <w:proofErr w:type="spellStart"/>
      <w:r>
        <w:t>menschen</w:t>
      </w:r>
      <w:proofErr w:type="spellEnd"/>
      <w:r>
        <w:t xml:space="preserve"> erstlich / </w:t>
      </w:r>
      <w:proofErr w:type="spellStart"/>
      <w:r>
        <w:t>auff</w:t>
      </w:r>
      <w:proofErr w:type="spellEnd"/>
      <w:r>
        <w:t xml:space="preserve"> klare </w:t>
      </w:r>
      <w:proofErr w:type="spellStart"/>
      <w:r>
        <w:t>wort</w:t>
      </w:r>
      <w:proofErr w:type="spellEnd"/>
      <w:r>
        <w:t xml:space="preserve"> Christi legen / die </w:t>
      </w:r>
      <w:proofErr w:type="spellStart"/>
      <w:r>
        <w:t>selb</w:t>
      </w:r>
      <w:proofErr w:type="spellEnd"/>
      <w:r>
        <w:t xml:space="preserve"> </w:t>
      </w:r>
      <w:proofErr w:type="spellStart"/>
      <w:r>
        <w:t>einnemen</w:t>
      </w:r>
      <w:proofErr w:type="spellEnd"/>
      <w:r>
        <w:t xml:space="preserve"> / und wie ein licht zu allen </w:t>
      </w:r>
      <w:proofErr w:type="spellStart"/>
      <w:r>
        <w:t>verporgen</w:t>
      </w:r>
      <w:proofErr w:type="spellEnd"/>
      <w:r>
        <w:t xml:space="preserve"> </w:t>
      </w:r>
      <w:proofErr w:type="spellStart"/>
      <w:r>
        <w:t>schrifften</w:t>
      </w:r>
      <w:proofErr w:type="spellEnd"/>
      <w:r>
        <w:t xml:space="preserve"> tragen / </w:t>
      </w:r>
      <w:proofErr w:type="spellStart"/>
      <w:r>
        <w:t>unn</w:t>
      </w:r>
      <w:proofErr w:type="spellEnd"/>
      <w:r>
        <w:t xml:space="preserve"> erleuchten. Solche </w:t>
      </w:r>
      <w:proofErr w:type="spellStart"/>
      <w:r>
        <w:t>bucher</w:t>
      </w:r>
      <w:proofErr w:type="spellEnd"/>
      <w:r>
        <w:t xml:space="preserve"> </w:t>
      </w:r>
      <w:proofErr w:type="spellStart"/>
      <w:r>
        <w:t>obgemelt</w:t>
      </w:r>
      <w:proofErr w:type="spellEnd"/>
      <w:r>
        <w:t xml:space="preserve"> / </w:t>
      </w:r>
      <w:proofErr w:type="spellStart"/>
      <w:r>
        <w:t>seint</w:t>
      </w:r>
      <w:proofErr w:type="spellEnd"/>
      <w:r>
        <w:t xml:space="preserve"> alle die </w:t>
      </w:r>
      <w:proofErr w:type="spellStart"/>
      <w:r>
        <w:t>yene</w:t>
      </w:r>
      <w:proofErr w:type="spellEnd"/>
      <w:r>
        <w:t xml:space="preserve"> / </w:t>
      </w:r>
      <w:proofErr w:type="spellStart"/>
      <w:r>
        <w:t>ßo</w:t>
      </w:r>
      <w:proofErr w:type="spellEnd"/>
      <w:r>
        <w:t xml:space="preserve"> den rechten </w:t>
      </w:r>
      <w:proofErr w:type="spellStart"/>
      <w:r>
        <w:t>warhafftigen</w:t>
      </w:r>
      <w:proofErr w:type="spellEnd"/>
      <w:r>
        <w:t xml:space="preserve"> glauben haben / An die selbig / das ist / an das </w:t>
      </w:r>
      <w:proofErr w:type="spellStart"/>
      <w:r>
        <w:t>wort</w:t>
      </w:r>
      <w:proofErr w:type="spellEnd"/>
      <w:r>
        <w:t xml:space="preserve"> Christi sollen sich alle Christen / und kein andere </w:t>
      </w:r>
      <w:proofErr w:type="spellStart"/>
      <w:r>
        <w:t>wort</w:t>
      </w:r>
      <w:proofErr w:type="spellEnd"/>
      <w:r>
        <w:t xml:space="preserve"> </w:t>
      </w:r>
      <w:proofErr w:type="spellStart"/>
      <w:r>
        <w:t>anhefften</w:t>
      </w:r>
      <w:proofErr w:type="spellEnd"/>
      <w:r>
        <w:t xml:space="preserve"> / und sich kein </w:t>
      </w:r>
      <w:proofErr w:type="spellStart"/>
      <w:r>
        <w:t>creatur</w:t>
      </w:r>
      <w:proofErr w:type="spellEnd"/>
      <w:r>
        <w:t xml:space="preserve"> davon lassen dringen / </w:t>
      </w:r>
      <w:proofErr w:type="spellStart"/>
      <w:r>
        <w:t>Ap</w:t>
      </w:r>
      <w:proofErr w:type="spellEnd"/>
      <w:r>
        <w:t xml:space="preserve"> gleich ein Engel von </w:t>
      </w:r>
      <w:proofErr w:type="spellStart"/>
      <w:r>
        <w:t>hymel</w:t>
      </w:r>
      <w:proofErr w:type="spellEnd"/>
      <w:r>
        <w:t xml:space="preserve"> / oder ein Apostel / </w:t>
      </w:r>
      <w:proofErr w:type="spellStart"/>
      <w:r>
        <w:t>odder</w:t>
      </w:r>
      <w:proofErr w:type="spellEnd"/>
      <w:r>
        <w:t xml:space="preserve"> ein Bapst von </w:t>
      </w:r>
      <w:proofErr w:type="spellStart"/>
      <w:r>
        <w:t>Rhom</w:t>
      </w:r>
      <w:proofErr w:type="spellEnd"/>
      <w:r>
        <w:t xml:space="preserve"> / aber ein </w:t>
      </w:r>
      <w:proofErr w:type="spellStart"/>
      <w:r>
        <w:t>weyßer</w:t>
      </w:r>
      <w:proofErr w:type="spellEnd"/>
      <w:r>
        <w:t xml:space="preserve"> der </w:t>
      </w:r>
      <w:proofErr w:type="spellStart"/>
      <w:r>
        <w:t>welt</w:t>
      </w:r>
      <w:proofErr w:type="spellEnd"/>
      <w:r>
        <w:t xml:space="preserve"> / als ein Theologus / ehr sey </w:t>
      </w:r>
      <w:proofErr w:type="spellStart"/>
      <w:r>
        <w:t>pfaff</w:t>
      </w:r>
      <w:proofErr w:type="spellEnd"/>
      <w:r>
        <w:t xml:space="preserve"> oder </w:t>
      </w:r>
      <w:proofErr w:type="spellStart"/>
      <w:r>
        <w:t>Monich</w:t>
      </w:r>
      <w:proofErr w:type="spellEnd"/>
      <w:r>
        <w:t xml:space="preserve"> / </w:t>
      </w:r>
      <w:proofErr w:type="spellStart"/>
      <w:r>
        <w:t>hochgelart</w:t>
      </w:r>
      <w:proofErr w:type="spellEnd"/>
      <w:r>
        <w:t xml:space="preserve"> </w:t>
      </w:r>
      <w:proofErr w:type="spellStart"/>
      <w:r>
        <w:t>odder</w:t>
      </w:r>
      <w:proofErr w:type="spellEnd"/>
      <w:r>
        <w:t xml:space="preserve"> </w:t>
      </w:r>
      <w:proofErr w:type="spellStart"/>
      <w:r>
        <w:t>unverstendig</w:t>
      </w:r>
      <w:proofErr w:type="spellEnd"/>
      <w:r>
        <w:t xml:space="preserve"> / </w:t>
      </w:r>
      <w:proofErr w:type="spellStart"/>
      <w:r>
        <w:t>heylig</w:t>
      </w:r>
      <w:proofErr w:type="spellEnd"/>
      <w:r>
        <w:t xml:space="preserve"> oder </w:t>
      </w:r>
      <w:proofErr w:type="spellStart"/>
      <w:r>
        <w:t>sundig</w:t>
      </w:r>
      <w:proofErr w:type="spellEnd"/>
      <w:r>
        <w:t xml:space="preserve">. In summa / er </w:t>
      </w:r>
      <w:proofErr w:type="spellStart"/>
      <w:r>
        <w:t>sol</w:t>
      </w:r>
      <w:proofErr w:type="spellEnd"/>
      <w:r>
        <w:t xml:space="preserve"> sich nichts von dem </w:t>
      </w:r>
      <w:proofErr w:type="spellStart"/>
      <w:r>
        <w:t>wort</w:t>
      </w:r>
      <w:proofErr w:type="spellEnd"/>
      <w:r>
        <w:t xml:space="preserve"> Christi lassen </w:t>
      </w:r>
      <w:proofErr w:type="spellStart"/>
      <w:r>
        <w:t>abtzyhen</w:t>
      </w:r>
      <w:proofErr w:type="spellEnd"/>
      <w:r>
        <w:t xml:space="preserve">. Derhalben / und damit / das den Christlichen </w:t>
      </w:r>
      <w:proofErr w:type="spellStart"/>
      <w:r>
        <w:t>menschen</w:t>
      </w:r>
      <w:proofErr w:type="spellEnd"/>
      <w:r>
        <w:t xml:space="preserve"> lustig und leicht </w:t>
      </w:r>
      <w:proofErr w:type="spellStart"/>
      <w:r>
        <w:t>werd</w:t>
      </w:r>
      <w:proofErr w:type="spellEnd"/>
      <w:r>
        <w:t xml:space="preserve"> / </w:t>
      </w:r>
      <w:proofErr w:type="spellStart"/>
      <w:r>
        <w:t>wolt</w:t>
      </w:r>
      <w:proofErr w:type="spellEnd"/>
      <w:r>
        <w:t xml:space="preserve"> ich </w:t>
      </w:r>
      <w:proofErr w:type="spellStart"/>
      <w:r>
        <w:t>geratten</w:t>
      </w:r>
      <w:proofErr w:type="spellEnd"/>
      <w:r>
        <w:t xml:space="preserve"> haben / das sie des morgens / ein zeit / klein </w:t>
      </w:r>
      <w:proofErr w:type="spellStart"/>
      <w:r>
        <w:t>odder</w:t>
      </w:r>
      <w:proofErr w:type="spellEnd"/>
      <w:r>
        <w:t xml:space="preserve"> groß / in </w:t>
      </w:r>
      <w:proofErr w:type="spellStart"/>
      <w:r>
        <w:t>lesung</w:t>
      </w:r>
      <w:proofErr w:type="spellEnd"/>
      <w:r>
        <w:t xml:space="preserve"> </w:t>
      </w:r>
      <w:proofErr w:type="spellStart"/>
      <w:r>
        <w:t>odder</w:t>
      </w:r>
      <w:proofErr w:type="spellEnd"/>
      <w:r>
        <w:t xml:space="preserve"> </w:t>
      </w:r>
      <w:proofErr w:type="spellStart"/>
      <w:r>
        <w:t>anhorung</w:t>
      </w:r>
      <w:proofErr w:type="spellEnd"/>
      <w:r>
        <w:t xml:space="preserve"> / </w:t>
      </w:r>
      <w:proofErr w:type="spellStart"/>
      <w:r>
        <w:t>heyliger</w:t>
      </w:r>
      <w:proofErr w:type="spellEnd"/>
      <w:r>
        <w:t xml:space="preserve"> Evangelien / </w:t>
      </w:r>
      <w:proofErr w:type="spellStart"/>
      <w:r>
        <w:t>unn</w:t>
      </w:r>
      <w:proofErr w:type="spellEnd"/>
      <w:r>
        <w:t xml:space="preserve"> nach </w:t>
      </w:r>
      <w:proofErr w:type="spellStart"/>
      <w:r>
        <w:t>mittem</w:t>
      </w:r>
      <w:proofErr w:type="spellEnd"/>
      <w:r>
        <w:t xml:space="preserve"> tag / </w:t>
      </w:r>
      <w:proofErr w:type="spellStart"/>
      <w:r>
        <w:t>odder</w:t>
      </w:r>
      <w:proofErr w:type="spellEnd"/>
      <w:r>
        <w:t xml:space="preserve"> </w:t>
      </w:r>
      <w:proofErr w:type="spellStart"/>
      <w:r>
        <w:t>abent</w:t>
      </w:r>
      <w:proofErr w:type="spellEnd"/>
      <w:r>
        <w:t xml:space="preserve"> essen / ein zeit in der </w:t>
      </w:r>
      <w:proofErr w:type="spellStart"/>
      <w:r>
        <w:t>heyligenn</w:t>
      </w:r>
      <w:proofErr w:type="spellEnd"/>
      <w:r>
        <w:t xml:space="preserve"> </w:t>
      </w:r>
      <w:proofErr w:type="spellStart"/>
      <w:r>
        <w:t>schrifft</w:t>
      </w:r>
      <w:proofErr w:type="spellEnd"/>
      <w:r>
        <w:t xml:space="preserve"> / altes </w:t>
      </w:r>
      <w:proofErr w:type="spellStart"/>
      <w:r>
        <w:t>gesetz</w:t>
      </w:r>
      <w:proofErr w:type="spellEnd"/>
      <w:r>
        <w:t xml:space="preserve"> / </w:t>
      </w:r>
      <w:proofErr w:type="spellStart"/>
      <w:r>
        <w:t>vortryeben</w:t>
      </w:r>
      <w:proofErr w:type="spellEnd"/>
      <w:r>
        <w:t xml:space="preserve"> / </w:t>
      </w:r>
      <w:proofErr w:type="spellStart"/>
      <w:r>
        <w:t>ia</w:t>
      </w:r>
      <w:proofErr w:type="spellEnd"/>
      <w:r>
        <w:t xml:space="preserve"> gewinnen. Nemlich zu dem ersten / das einer </w:t>
      </w:r>
      <w:proofErr w:type="spellStart"/>
      <w:r>
        <w:t>frue</w:t>
      </w:r>
      <w:proofErr w:type="spellEnd"/>
      <w:r>
        <w:t xml:space="preserve"> </w:t>
      </w:r>
      <w:proofErr w:type="spellStart"/>
      <w:r>
        <w:t>Matheum</w:t>
      </w:r>
      <w:proofErr w:type="spellEnd"/>
      <w:r>
        <w:t xml:space="preserve"> </w:t>
      </w:r>
      <w:proofErr w:type="spellStart"/>
      <w:r>
        <w:t>leeß</w:t>
      </w:r>
      <w:proofErr w:type="spellEnd"/>
      <w:r>
        <w:t xml:space="preserve"> </w:t>
      </w:r>
      <w:proofErr w:type="spellStart"/>
      <w:r>
        <w:t>odder</w:t>
      </w:r>
      <w:proofErr w:type="spellEnd"/>
      <w:r>
        <w:t xml:space="preserve"> </w:t>
      </w:r>
      <w:proofErr w:type="spellStart"/>
      <w:r>
        <w:t>horet</w:t>
      </w:r>
      <w:proofErr w:type="spellEnd"/>
      <w:r>
        <w:t xml:space="preserve"> </w:t>
      </w:r>
      <w:proofErr w:type="spellStart"/>
      <w:r>
        <w:t>leßen</w:t>
      </w:r>
      <w:proofErr w:type="spellEnd"/>
      <w:r>
        <w:t xml:space="preserve"> / </w:t>
      </w:r>
      <w:proofErr w:type="spellStart"/>
      <w:r>
        <w:t>unn</w:t>
      </w:r>
      <w:proofErr w:type="spellEnd"/>
      <w:r>
        <w:t xml:space="preserve"> nach </w:t>
      </w:r>
      <w:proofErr w:type="spellStart"/>
      <w:r>
        <w:t>abent</w:t>
      </w:r>
      <w:proofErr w:type="spellEnd"/>
      <w:r>
        <w:t xml:space="preserve"> essen Deuteronomium </w:t>
      </w:r>
      <w:proofErr w:type="spellStart"/>
      <w:r>
        <w:t>Moysi</w:t>
      </w:r>
      <w:proofErr w:type="spellEnd"/>
      <w:r>
        <w:t xml:space="preserve"> / und fuget das alte </w:t>
      </w:r>
      <w:proofErr w:type="spellStart"/>
      <w:r>
        <w:t>gesetz</w:t>
      </w:r>
      <w:proofErr w:type="spellEnd"/>
      <w:r>
        <w:t xml:space="preserve"> zu den </w:t>
      </w:r>
      <w:proofErr w:type="spellStart"/>
      <w:r>
        <w:t>newen</w:t>
      </w:r>
      <w:proofErr w:type="spellEnd"/>
      <w:r>
        <w:t xml:space="preserve"> Evangelien. Aber wie </w:t>
      </w:r>
      <w:proofErr w:type="spellStart"/>
      <w:r>
        <w:t>wol</w:t>
      </w:r>
      <w:proofErr w:type="spellEnd"/>
      <w:r>
        <w:t xml:space="preserve"> das </w:t>
      </w:r>
      <w:proofErr w:type="spellStart"/>
      <w:r>
        <w:t>nit</w:t>
      </w:r>
      <w:proofErr w:type="spellEnd"/>
      <w:r>
        <w:t xml:space="preserve"> </w:t>
      </w:r>
      <w:proofErr w:type="spellStart"/>
      <w:r>
        <w:t>alwegen</w:t>
      </w:r>
      <w:proofErr w:type="spellEnd"/>
      <w:r>
        <w:t xml:space="preserve"> und </w:t>
      </w:r>
      <w:proofErr w:type="spellStart"/>
      <w:r>
        <w:t>yglichem</w:t>
      </w:r>
      <w:proofErr w:type="spellEnd"/>
      <w:r>
        <w:t xml:space="preserve"> geschehen </w:t>
      </w:r>
      <w:proofErr w:type="spellStart"/>
      <w:r>
        <w:t>kan</w:t>
      </w:r>
      <w:proofErr w:type="spellEnd"/>
      <w:r>
        <w:t xml:space="preserve"> / </w:t>
      </w:r>
      <w:proofErr w:type="spellStart"/>
      <w:r>
        <w:t>unnd</w:t>
      </w:r>
      <w:proofErr w:type="spellEnd"/>
      <w:r>
        <w:t xml:space="preserve"> </w:t>
      </w:r>
      <w:proofErr w:type="spellStart"/>
      <w:r>
        <w:t>bescheert</w:t>
      </w:r>
      <w:proofErr w:type="spellEnd"/>
      <w:r>
        <w:t xml:space="preserve"> werden / </w:t>
      </w:r>
      <w:proofErr w:type="spellStart"/>
      <w:r>
        <w:t>sunderlich</w:t>
      </w:r>
      <w:proofErr w:type="spellEnd"/>
      <w:r>
        <w:t xml:space="preserve"> dem / </w:t>
      </w:r>
      <w:proofErr w:type="spellStart"/>
      <w:r>
        <w:t>dero</w:t>
      </w:r>
      <w:proofErr w:type="spellEnd"/>
      <w:r>
        <w:t xml:space="preserve"> </w:t>
      </w:r>
      <w:proofErr w:type="spellStart"/>
      <w:r>
        <w:t>nit</w:t>
      </w:r>
      <w:proofErr w:type="spellEnd"/>
      <w:r>
        <w:t xml:space="preserve"> </w:t>
      </w:r>
      <w:proofErr w:type="spellStart"/>
      <w:r>
        <w:t>vil</w:t>
      </w:r>
      <w:proofErr w:type="spellEnd"/>
      <w:r>
        <w:t xml:space="preserve"> </w:t>
      </w:r>
      <w:proofErr w:type="spellStart"/>
      <w:r>
        <w:t>geubet</w:t>
      </w:r>
      <w:proofErr w:type="spellEnd"/>
      <w:r>
        <w:t xml:space="preserve"> / und in </w:t>
      </w:r>
      <w:proofErr w:type="spellStart"/>
      <w:r>
        <w:t>heyliger</w:t>
      </w:r>
      <w:proofErr w:type="spellEnd"/>
      <w:r>
        <w:t xml:space="preserve"> </w:t>
      </w:r>
      <w:proofErr w:type="spellStart"/>
      <w:r>
        <w:t>schrifft</w:t>
      </w:r>
      <w:proofErr w:type="spellEnd"/>
      <w:r>
        <w:t xml:space="preserve"> </w:t>
      </w:r>
      <w:proofErr w:type="spellStart"/>
      <w:r>
        <w:t>erfaren</w:t>
      </w:r>
      <w:proofErr w:type="spellEnd"/>
      <w:r>
        <w:t xml:space="preserve">. Doch </w:t>
      </w:r>
      <w:proofErr w:type="spellStart"/>
      <w:r>
        <w:t>weyß</w:t>
      </w:r>
      <w:proofErr w:type="spellEnd"/>
      <w:r>
        <w:t xml:space="preserve"> ich / </w:t>
      </w:r>
      <w:proofErr w:type="spellStart"/>
      <w:r>
        <w:t>ßo</w:t>
      </w:r>
      <w:proofErr w:type="spellEnd"/>
      <w:r>
        <w:t xml:space="preserve"> einer </w:t>
      </w:r>
      <w:proofErr w:type="spellStart"/>
      <w:r>
        <w:t>Mattheum</w:t>
      </w:r>
      <w:proofErr w:type="spellEnd"/>
      <w:r>
        <w:t xml:space="preserve"> </w:t>
      </w:r>
      <w:proofErr w:type="spellStart"/>
      <w:r>
        <w:t>unnd</w:t>
      </w:r>
      <w:proofErr w:type="spellEnd"/>
      <w:r>
        <w:t xml:space="preserve"> Deuteronomium gar </w:t>
      </w:r>
      <w:proofErr w:type="spellStart"/>
      <w:r>
        <w:t>außliest</w:t>
      </w:r>
      <w:proofErr w:type="spellEnd"/>
      <w:r>
        <w:t xml:space="preserve"> / das er einen </w:t>
      </w:r>
      <w:proofErr w:type="spellStart"/>
      <w:r>
        <w:t>mechtigen</w:t>
      </w:r>
      <w:proofErr w:type="spellEnd"/>
      <w:r>
        <w:t xml:space="preserve"> </w:t>
      </w:r>
      <w:proofErr w:type="spellStart"/>
      <w:r>
        <w:t>unnd</w:t>
      </w:r>
      <w:proofErr w:type="spellEnd"/>
      <w:r>
        <w:t xml:space="preserve"> </w:t>
      </w:r>
      <w:proofErr w:type="spellStart"/>
      <w:r>
        <w:t>tieffen</w:t>
      </w:r>
      <w:proofErr w:type="spellEnd"/>
      <w:r>
        <w:t xml:space="preserve"> </w:t>
      </w:r>
      <w:proofErr w:type="spellStart"/>
      <w:r>
        <w:t>geyst</w:t>
      </w:r>
      <w:proofErr w:type="spellEnd"/>
      <w:r>
        <w:t xml:space="preserve"> Christi in der </w:t>
      </w:r>
      <w:proofErr w:type="spellStart"/>
      <w:r>
        <w:t>schrifft</w:t>
      </w:r>
      <w:proofErr w:type="spellEnd"/>
      <w:r>
        <w:t xml:space="preserve"> </w:t>
      </w:r>
      <w:proofErr w:type="spellStart"/>
      <w:r>
        <w:t>auff</w:t>
      </w:r>
      <w:proofErr w:type="spellEnd"/>
      <w:r>
        <w:t xml:space="preserve"> das </w:t>
      </w:r>
      <w:proofErr w:type="spellStart"/>
      <w:r>
        <w:t>wenigst</w:t>
      </w:r>
      <w:proofErr w:type="spellEnd"/>
      <w:r>
        <w:t xml:space="preserve"> </w:t>
      </w:r>
      <w:proofErr w:type="spellStart"/>
      <w:r>
        <w:t>richen</w:t>
      </w:r>
      <w:proofErr w:type="spellEnd"/>
      <w:r>
        <w:t xml:space="preserve"> </w:t>
      </w:r>
      <w:proofErr w:type="spellStart"/>
      <w:r>
        <w:t>wurt</w:t>
      </w:r>
      <w:proofErr w:type="spellEnd"/>
      <w:r>
        <w:t xml:space="preserve"> / und </w:t>
      </w:r>
      <w:proofErr w:type="spellStart"/>
      <w:r>
        <w:t>entlich</w:t>
      </w:r>
      <w:proofErr w:type="spellEnd"/>
      <w:r>
        <w:t xml:space="preserve"> </w:t>
      </w:r>
      <w:proofErr w:type="spellStart"/>
      <w:r>
        <w:t>dahyn</w:t>
      </w:r>
      <w:proofErr w:type="spellEnd"/>
      <w:r>
        <w:t xml:space="preserve"> </w:t>
      </w:r>
      <w:proofErr w:type="spellStart"/>
      <w:r>
        <w:t>kummen</w:t>
      </w:r>
      <w:proofErr w:type="spellEnd"/>
      <w:r>
        <w:t xml:space="preserve"> / das ehr versuchen </w:t>
      </w:r>
      <w:proofErr w:type="spellStart"/>
      <w:r>
        <w:t>wirt</w:t>
      </w:r>
      <w:proofErr w:type="spellEnd"/>
      <w:r>
        <w:t xml:space="preserve"> / wie </w:t>
      </w:r>
      <w:proofErr w:type="spellStart"/>
      <w:r>
        <w:t>suß</w:t>
      </w:r>
      <w:proofErr w:type="spellEnd"/>
      <w:r>
        <w:t xml:space="preserve"> der </w:t>
      </w:r>
      <w:proofErr w:type="spellStart"/>
      <w:r>
        <w:t>geyst</w:t>
      </w:r>
      <w:proofErr w:type="spellEnd"/>
      <w:r>
        <w:t xml:space="preserve"> Christi / das </w:t>
      </w:r>
      <w:proofErr w:type="spellStart"/>
      <w:r>
        <w:t>sol</w:t>
      </w:r>
      <w:proofErr w:type="spellEnd"/>
      <w:r>
        <w:t xml:space="preserve"> er aber vor wissen / das die </w:t>
      </w:r>
      <w:proofErr w:type="spellStart"/>
      <w:r>
        <w:t>bruderliche</w:t>
      </w:r>
      <w:proofErr w:type="spellEnd"/>
      <w:r>
        <w:t xml:space="preserve"> </w:t>
      </w:r>
      <w:proofErr w:type="spellStart"/>
      <w:r>
        <w:t>gemeyne</w:t>
      </w:r>
      <w:proofErr w:type="spellEnd"/>
      <w:r>
        <w:t xml:space="preserve"> lieb </w:t>
      </w:r>
      <w:proofErr w:type="spellStart"/>
      <w:r>
        <w:t>unnd</w:t>
      </w:r>
      <w:proofErr w:type="spellEnd"/>
      <w:r>
        <w:t xml:space="preserve"> </w:t>
      </w:r>
      <w:proofErr w:type="spellStart"/>
      <w:r>
        <w:t>guttickeit</w:t>
      </w:r>
      <w:proofErr w:type="spellEnd"/>
      <w:r>
        <w:t xml:space="preserve"> (</w:t>
      </w:r>
      <w:proofErr w:type="spellStart"/>
      <w:r>
        <w:t>ßo</w:t>
      </w:r>
      <w:proofErr w:type="spellEnd"/>
      <w:r>
        <w:t xml:space="preserve"> </w:t>
      </w:r>
      <w:proofErr w:type="spellStart"/>
      <w:r>
        <w:t>ym</w:t>
      </w:r>
      <w:proofErr w:type="spellEnd"/>
      <w:r>
        <w:t xml:space="preserve"> buch der andern ehe oder </w:t>
      </w:r>
      <w:proofErr w:type="spellStart"/>
      <w:r>
        <w:t>gesetz</w:t>
      </w:r>
      <w:proofErr w:type="spellEnd"/>
      <w:r>
        <w:t xml:space="preserve"> / </w:t>
      </w:r>
      <w:proofErr w:type="spellStart"/>
      <w:r>
        <w:t>auff</w:t>
      </w:r>
      <w:proofErr w:type="spellEnd"/>
      <w:r>
        <w:t xml:space="preserve"> tag gestellet) </w:t>
      </w:r>
      <w:proofErr w:type="spellStart"/>
      <w:r>
        <w:t>yn</w:t>
      </w:r>
      <w:proofErr w:type="spellEnd"/>
      <w:r>
        <w:t xml:space="preserve"> </w:t>
      </w:r>
      <w:proofErr w:type="spellStart"/>
      <w:r>
        <w:t>Mattheo</w:t>
      </w:r>
      <w:proofErr w:type="spellEnd"/>
      <w:r>
        <w:t xml:space="preserve"> </w:t>
      </w:r>
      <w:proofErr w:type="spellStart"/>
      <w:r>
        <w:t>auff</w:t>
      </w:r>
      <w:proofErr w:type="spellEnd"/>
      <w:r>
        <w:t xml:space="preserve"> einen tag / </w:t>
      </w:r>
      <w:proofErr w:type="spellStart"/>
      <w:r>
        <w:t>unnd</w:t>
      </w:r>
      <w:proofErr w:type="spellEnd"/>
      <w:r>
        <w:t xml:space="preserve"> </w:t>
      </w:r>
      <w:proofErr w:type="spellStart"/>
      <w:r>
        <w:t>auff</w:t>
      </w:r>
      <w:proofErr w:type="spellEnd"/>
      <w:r>
        <w:t xml:space="preserve"> ein </w:t>
      </w:r>
      <w:proofErr w:type="spellStart"/>
      <w:r>
        <w:t>teglich</w:t>
      </w:r>
      <w:proofErr w:type="spellEnd"/>
      <w:r>
        <w:t xml:space="preserve"> Christlich leben </w:t>
      </w:r>
      <w:proofErr w:type="spellStart"/>
      <w:r>
        <w:t>gericht</w:t>
      </w:r>
      <w:proofErr w:type="spellEnd"/>
      <w:r>
        <w:t xml:space="preserve"> ist. Exemplum / Das Deuteronomium </w:t>
      </w:r>
      <w:proofErr w:type="spellStart"/>
      <w:r>
        <w:t>ym</w:t>
      </w:r>
      <w:proofErr w:type="spellEnd"/>
      <w:r>
        <w:t xml:space="preserve"> xv. </w:t>
      </w:r>
      <w:proofErr w:type="spellStart"/>
      <w:r>
        <w:t>capittel</w:t>
      </w:r>
      <w:proofErr w:type="spellEnd"/>
      <w:r>
        <w:t xml:space="preserve"> dem </w:t>
      </w:r>
      <w:proofErr w:type="spellStart"/>
      <w:r>
        <w:t>sybende</w:t>
      </w:r>
      <w:proofErr w:type="spellEnd"/>
      <w:r>
        <w:t xml:space="preserve"> </w:t>
      </w:r>
      <w:proofErr w:type="spellStart"/>
      <w:r>
        <w:t>iar</w:t>
      </w:r>
      <w:proofErr w:type="spellEnd"/>
      <w:r>
        <w:t xml:space="preserve"> / und vorgeben gelt schulden hat gesagt / das sollen die Christen alle tag halten. Dan wir haben nicht mehr / </w:t>
      </w:r>
      <w:proofErr w:type="spellStart"/>
      <w:r>
        <w:t>dan</w:t>
      </w:r>
      <w:proofErr w:type="spellEnd"/>
      <w:r>
        <w:t xml:space="preserve"> einen tag / nach dem geschrieben. Hex </w:t>
      </w:r>
      <w:proofErr w:type="spellStart"/>
      <w:r>
        <w:t>est</w:t>
      </w:r>
      <w:proofErr w:type="spellEnd"/>
      <w:r>
        <w:t xml:space="preserve"> dies </w:t>
      </w:r>
      <w:proofErr w:type="spellStart"/>
      <w:r>
        <w:t>quamfecit</w:t>
      </w:r>
      <w:proofErr w:type="spellEnd"/>
      <w:r>
        <w:t xml:space="preserve"> </w:t>
      </w:r>
      <w:proofErr w:type="spellStart"/>
      <w:r>
        <w:t>dominus</w:t>
      </w:r>
      <w:proofErr w:type="spellEnd"/>
      <w:r>
        <w:t xml:space="preserve"> </w:t>
      </w:r>
      <w:proofErr w:type="spellStart"/>
      <w:r>
        <w:t>exultemus</w:t>
      </w:r>
      <w:proofErr w:type="spellEnd"/>
      <w:r>
        <w:t xml:space="preserve"> et </w:t>
      </w:r>
      <w:proofErr w:type="spellStart"/>
      <w:r>
        <w:t>letemur</w:t>
      </w:r>
      <w:proofErr w:type="spellEnd"/>
      <w:r>
        <w:t xml:space="preserve"> in </w:t>
      </w:r>
      <w:proofErr w:type="spellStart"/>
      <w:r>
        <w:t>ea</w:t>
      </w:r>
      <w:proofErr w:type="spellEnd"/>
      <w:r>
        <w:t xml:space="preserve">. Das ist der tag / in dem alle christliche </w:t>
      </w:r>
      <w:proofErr w:type="spellStart"/>
      <w:r>
        <w:t>bruder</w:t>
      </w:r>
      <w:proofErr w:type="spellEnd"/>
      <w:r>
        <w:t xml:space="preserve"> ein </w:t>
      </w:r>
      <w:proofErr w:type="spellStart"/>
      <w:r>
        <w:t>gemeyne</w:t>
      </w:r>
      <w:proofErr w:type="spellEnd"/>
      <w:r>
        <w:t xml:space="preserve"> </w:t>
      </w:r>
      <w:proofErr w:type="spellStart"/>
      <w:r>
        <w:t>freuntliche</w:t>
      </w:r>
      <w:proofErr w:type="spellEnd"/>
      <w:r>
        <w:t xml:space="preserve"> </w:t>
      </w:r>
      <w:proofErr w:type="spellStart"/>
      <w:r>
        <w:t>frolickeit</w:t>
      </w:r>
      <w:proofErr w:type="spellEnd"/>
      <w:r>
        <w:t xml:space="preserve"> haben / </w:t>
      </w:r>
      <w:proofErr w:type="spellStart"/>
      <w:r>
        <w:t>unn</w:t>
      </w:r>
      <w:proofErr w:type="spellEnd"/>
      <w:r>
        <w:t xml:space="preserve"> sollen keinen / arm lassen </w:t>
      </w:r>
      <w:proofErr w:type="spellStart"/>
      <w:r>
        <w:t>bleyben</w:t>
      </w:r>
      <w:proofErr w:type="spellEnd"/>
      <w:r>
        <w:t xml:space="preserve">. </w:t>
      </w:r>
    </w:p>
    <w:p w14:paraId="3DBF8DB1" w14:textId="77777777" w:rsidR="00031617" w:rsidRDefault="00031617" w:rsidP="00031617">
      <w:pPr>
        <w:pStyle w:val="StandardWeb"/>
      </w:pPr>
      <w:r>
        <w:t xml:space="preserve">Von </w:t>
      </w:r>
      <w:proofErr w:type="spellStart"/>
      <w:r>
        <w:t>diessen</w:t>
      </w:r>
      <w:proofErr w:type="spellEnd"/>
      <w:r>
        <w:t xml:space="preserve"> / welche (von ersten zu lesen </w:t>
      </w:r>
      <w:proofErr w:type="spellStart"/>
      <w:r>
        <w:t>seint</w:t>
      </w:r>
      <w:proofErr w:type="spellEnd"/>
      <w:r>
        <w:t xml:space="preserve">) </w:t>
      </w:r>
      <w:proofErr w:type="spellStart"/>
      <w:r>
        <w:t>wolt</w:t>
      </w:r>
      <w:proofErr w:type="spellEnd"/>
      <w:r>
        <w:t xml:space="preserve"> ich </w:t>
      </w:r>
      <w:proofErr w:type="spellStart"/>
      <w:r>
        <w:t>wol</w:t>
      </w:r>
      <w:proofErr w:type="spellEnd"/>
      <w:r>
        <w:t xml:space="preserve"> ein </w:t>
      </w:r>
      <w:proofErr w:type="spellStart"/>
      <w:r>
        <w:t>eyges</w:t>
      </w:r>
      <w:proofErr w:type="spellEnd"/>
      <w:r>
        <w:t xml:space="preserve"> </w:t>
      </w:r>
      <w:proofErr w:type="spellStart"/>
      <w:r>
        <w:t>buchlin</w:t>
      </w:r>
      <w:proofErr w:type="spellEnd"/>
      <w:r>
        <w:t xml:space="preserve"> machen. Aber </w:t>
      </w:r>
      <w:proofErr w:type="spellStart"/>
      <w:r>
        <w:t>diesse</w:t>
      </w:r>
      <w:proofErr w:type="spellEnd"/>
      <w:r>
        <w:t xml:space="preserve"> </w:t>
      </w:r>
      <w:proofErr w:type="spellStart"/>
      <w:r>
        <w:t>materien</w:t>
      </w:r>
      <w:proofErr w:type="spellEnd"/>
      <w:r>
        <w:t xml:space="preserve"> </w:t>
      </w:r>
      <w:proofErr w:type="spellStart"/>
      <w:r>
        <w:t>leydet</w:t>
      </w:r>
      <w:proofErr w:type="spellEnd"/>
      <w:r>
        <w:t xml:space="preserve"> es </w:t>
      </w:r>
      <w:proofErr w:type="spellStart"/>
      <w:r>
        <w:t>nit</w:t>
      </w:r>
      <w:proofErr w:type="spellEnd"/>
      <w:r>
        <w:t xml:space="preserve"> / </w:t>
      </w:r>
      <w:proofErr w:type="spellStart"/>
      <w:r>
        <w:t>dochc</w:t>
      </w:r>
      <w:proofErr w:type="spellEnd"/>
      <w:r>
        <w:t xml:space="preserve"> welcher einen schone </w:t>
      </w:r>
      <w:proofErr w:type="spellStart"/>
      <w:r>
        <w:t>geyst</w:t>
      </w:r>
      <w:proofErr w:type="spellEnd"/>
      <w:r>
        <w:t xml:space="preserve"> des </w:t>
      </w:r>
      <w:proofErr w:type="spellStart"/>
      <w:r>
        <w:t>glaubens</w:t>
      </w:r>
      <w:proofErr w:type="spellEnd"/>
      <w:r>
        <w:t xml:space="preserve"> / </w:t>
      </w:r>
      <w:proofErr w:type="spellStart"/>
      <w:r>
        <w:t>auß</w:t>
      </w:r>
      <w:proofErr w:type="spellEnd"/>
      <w:r>
        <w:t xml:space="preserve"> Historien </w:t>
      </w:r>
      <w:proofErr w:type="spellStart"/>
      <w:r>
        <w:t>schopffen</w:t>
      </w:r>
      <w:proofErr w:type="spellEnd"/>
      <w:r>
        <w:t xml:space="preserve"> / </w:t>
      </w:r>
      <w:proofErr w:type="spellStart"/>
      <w:r>
        <w:t>unnd</w:t>
      </w:r>
      <w:proofErr w:type="spellEnd"/>
      <w:r>
        <w:t xml:space="preserve"> Paulum </w:t>
      </w:r>
      <w:proofErr w:type="spellStart"/>
      <w:r>
        <w:t>dartzu</w:t>
      </w:r>
      <w:proofErr w:type="spellEnd"/>
      <w:r>
        <w:t xml:space="preserve"> vergleichen </w:t>
      </w:r>
      <w:proofErr w:type="spellStart"/>
      <w:r>
        <w:t>wil</w:t>
      </w:r>
      <w:proofErr w:type="spellEnd"/>
      <w:r>
        <w:t xml:space="preserve"> / das unser </w:t>
      </w:r>
      <w:proofErr w:type="spellStart"/>
      <w:r>
        <w:t>selickeit</w:t>
      </w:r>
      <w:proofErr w:type="spellEnd"/>
      <w:r>
        <w:t xml:space="preserve"> nicht in </w:t>
      </w:r>
      <w:proofErr w:type="spellStart"/>
      <w:r>
        <w:t>wercken</w:t>
      </w:r>
      <w:proofErr w:type="spellEnd"/>
      <w:r>
        <w:t xml:space="preserve"> / </w:t>
      </w:r>
      <w:proofErr w:type="spellStart"/>
      <w:r>
        <w:t>sonder</w:t>
      </w:r>
      <w:proofErr w:type="spellEnd"/>
      <w:r>
        <w:t xml:space="preserve"> </w:t>
      </w:r>
      <w:proofErr w:type="spellStart"/>
      <w:r>
        <w:t>ym</w:t>
      </w:r>
      <w:proofErr w:type="spellEnd"/>
      <w:r>
        <w:t xml:space="preserve"> glauben stehet / der </w:t>
      </w:r>
      <w:proofErr w:type="spellStart"/>
      <w:r>
        <w:t>leeß</w:t>
      </w:r>
      <w:proofErr w:type="spellEnd"/>
      <w:r>
        <w:t xml:space="preserve"> das xx. </w:t>
      </w:r>
      <w:proofErr w:type="spellStart"/>
      <w:r>
        <w:t>capittel</w:t>
      </w:r>
      <w:proofErr w:type="spellEnd"/>
      <w:r>
        <w:t xml:space="preserve"> in dem andern buch Paralipomenon / und der gleichen </w:t>
      </w:r>
      <w:proofErr w:type="spellStart"/>
      <w:r>
        <w:t>hystorien</w:t>
      </w:r>
      <w:proofErr w:type="spellEnd"/>
      <w:r>
        <w:t xml:space="preserve"> und </w:t>
      </w:r>
      <w:proofErr w:type="spellStart"/>
      <w:r>
        <w:t>bucher</w:t>
      </w:r>
      <w:proofErr w:type="spellEnd"/>
      <w:r>
        <w:t xml:space="preserve"> / als die </w:t>
      </w:r>
      <w:proofErr w:type="spellStart"/>
      <w:r>
        <w:t>bucher</w:t>
      </w:r>
      <w:proofErr w:type="spellEnd"/>
      <w:r>
        <w:t xml:space="preserve"> der </w:t>
      </w:r>
      <w:proofErr w:type="spellStart"/>
      <w:r>
        <w:t>konige</w:t>
      </w:r>
      <w:proofErr w:type="spellEnd"/>
      <w:r>
        <w:t xml:space="preserve"> / </w:t>
      </w:r>
      <w:proofErr w:type="spellStart"/>
      <w:r>
        <w:t>Josue</w:t>
      </w:r>
      <w:proofErr w:type="spellEnd"/>
      <w:r>
        <w:t xml:space="preserve"> und </w:t>
      </w:r>
      <w:proofErr w:type="spellStart"/>
      <w:r>
        <w:t>Judicum</w:t>
      </w:r>
      <w:proofErr w:type="spellEnd"/>
      <w:r>
        <w:t xml:space="preserve"> etc. </w:t>
      </w:r>
    </w:p>
    <w:p w14:paraId="78AB8E32" w14:textId="77777777" w:rsidR="00031617" w:rsidRDefault="00031617" w:rsidP="00031617">
      <w:pPr>
        <w:pStyle w:val="StandardWeb"/>
      </w:pPr>
      <w:proofErr w:type="spellStart"/>
      <w:r>
        <w:t>Endtlich</w:t>
      </w:r>
      <w:proofErr w:type="spellEnd"/>
      <w:r>
        <w:t xml:space="preserve"> / damit die </w:t>
      </w:r>
      <w:proofErr w:type="spellStart"/>
      <w:r>
        <w:t>einfeltige</w:t>
      </w:r>
      <w:proofErr w:type="spellEnd"/>
      <w:r>
        <w:t xml:space="preserve"> / die nach dem </w:t>
      </w:r>
      <w:proofErr w:type="spellStart"/>
      <w:r>
        <w:t>pradt</w:t>
      </w:r>
      <w:proofErr w:type="spellEnd"/>
      <w:r>
        <w:t xml:space="preserve"> </w:t>
      </w:r>
      <w:proofErr w:type="spellStart"/>
      <w:r>
        <w:t>gottis</w:t>
      </w:r>
      <w:proofErr w:type="spellEnd"/>
      <w:r>
        <w:t xml:space="preserve"> / und </w:t>
      </w:r>
      <w:proofErr w:type="spellStart"/>
      <w:r>
        <w:t>wasser</w:t>
      </w:r>
      <w:proofErr w:type="spellEnd"/>
      <w:r>
        <w:t xml:space="preserve"> / das Christus gibt / verlangen haben </w:t>
      </w:r>
      <w:proofErr w:type="spellStart"/>
      <w:r>
        <w:t>unn</w:t>
      </w:r>
      <w:proofErr w:type="spellEnd"/>
      <w:r>
        <w:t xml:space="preserve"> hungern aber dursten / ein sicher </w:t>
      </w:r>
      <w:proofErr w:type="spellStart"/>
      <w:r>
        <w:t>unverdechtig</w:t>
      </w:r>
      <w:proofErr w:type="spellEnd"/>
      <w:r>
        <w:t xml:space="preserve"> schaff </w:t>
      </w:r>
      <w:proofErr w:type="spellStart"/>
      <w:r>
        <w:t>driefft</w:t>
      </w:r>
      <w:proofErr w:type="spellEnd"/>
      <w:r>
        <w:t xml:space="preserve"> erlangen / hab ich </w:t>
      </w:r>
      <w:proofErr w:type="spellStart"/>
      <w:r>
        <w:t>fur</w:t>
      </w:r>
      <w:proofErr w:type="spellEnd"/>
      <w:r>
        <w:t xml:space="preserve"> nutz </w:t>
      </w:r>
      <w:proofErr w:type="spellStart"/>
      <w:r>
        <w:t>unn</w:t>
      </w:r>
      <w:proofErr w:type="spellEnd"/>
      <w:r>
        <w:t xml:space="preserve"> gut </w:t>
      </w:r>
      <w:proofErr w:type="spellStart"/>
      <w:r>
        <w:t>geacht</w:t>
      </w:r>
      <w:proofErr w:type="spellEnd"/>
      <w:r>
        <w:t xml:space="preserve"> / das ich alle </w:t>
      </w:r>
      <w:proofErr w:type="spellStart"/>
      <w:r>
        <w:t>bucher</w:t>
      </w:r>
      <w:proofErr w:type="spellEnd"/>
      <w:r>
        <w:t xml:space="preserve"> / </w:t>
      </w:r>
      <w:proofErr w:type="spellStart"/>
      <w:r>
        <w:t>ßo</w:t>
      </w:r>
      <w:proofErr w:type="spellEnd"/>
      <w:r>
        <w:t xml:space="preserve"> (an </w:t>
      </w:r>
      <w:proofErr w:type="spellStart"/>
      <w:r>
        <w:t>eynige</w:t>
      </w:r>
      <w:proofErr w:type="spellEnd"/>
      <w:r>
        <w:t xml:space="preserve"> widersprechen) Biblisch </w:t>
      </w:r>
      <w:proofErr w:type="spellStart"/>
      <w:r>
        <w:t>unn</w:t>
      </w:r>
      <w:proofErr w:type="spellEnd"/>
      <w:r>
        <w:t xml:space="preserve"> </w:t>
      </w:r>
      <w:proofErr w:type="spellStart"/>
      <w:r>
        <w:t>gotlich</w:t>
      </w:r>
      <w:proofErr w:type="spellEnd"/>
      <w:r>
        <w:t xml:space="preserve"> </w:t>
      </w:r>
      <w:proofErr w:type="spellStart"/>
      <w:r>
        <w:t>seint</w:t>
      </w:r>
      <w:proofErr w:type="spellEnd"/>
      <w:r>
        <w:t xml:space="preserve"> gehalten / </w:t>
      </w:r>
      <w:proofErr w:type="spellStart"/>
      <w:r>
        <w:t>widderumb</w:t>
      </w:r>
      <w:proofErr w:type="spellEnd"/>
      <w:r>
        <w:t xml:space="preserve"> in </w:t>
      </w:r>
      <w:proofErr w:type="spellStart"/>
      <w:r>
        <w:t>eyner</w:t>
      </w:r>
      <w:proofErr w:type="spellEnd"/>
      <w:r>
        <w:t xml:space="preserve"> </w:t>
      </w:r>
      <w:proofErr w:type="spellStart"/>
      <w:r>
        <w:t>figur</w:t>
      </w:r>
      <w:proofErr w:type="spellEnd"/>
      <w:r>
        <w:t xml:space="preserve"> </w:t>
      </w:r>
      <w:proofErr w:type="spellStart"/>
      <w:r>
        <w:t>repetirt</w:t>
      </w:r>
      <w:proofErr w:type="spellEnd"/>
      <w:r>
        <w:t xml:space="preserve"> / Die folget </w:t>
      </w:r>
      <w:proofErr w:type="spellStart"/>
      <w:r>
        <w:t>alßo</w:t>
      </w:r>
      <w:proofErr w:type="spellEnd"/>
      <w:r>
        <w:t xml:space="preserve">. </w:t>
      </w:r>
    </w:p>
    <w:p w14:paraId="687B1EA1" w14:textId="77777777" w:rsidR="00031617" w:rsidRDefault="00031617" w:rsidP="00031617">
      <w:pPr>
        <w:pStyle w:val="StandardWeb"/>
      </w:pPr>
      <w:r>
        <w:t>i. Genesis</w:t>
      </w:r>
      <w:r>
        <w:br/>
      </w:r>
      <w:proofErr w:type="spellStart"/>
      <w:r>
        <w:t>ij</w:t>
      </w:r>
      <w:proofErr w:type="spellEnd"/>
      <w:r>
        <w:t>. Exodus</w:t>
      </w:r>
      <w:r>
        <w:br/>
      </w:r>
      <w:proofErr w:type="spellStart"/>
      <w:r>
        <w:t>iij</w:t>
      </w:r>
      <w:proofErr w:type="spellEnd"/>
      <w:r>
        <w:t>. Leviticus</w:t>
      </w:r>
      <w:r>
        <w:br/>
      </w:r>
      <w:proofErr w:type="spellStart"/>
      <w:r>
        <w:t>iiij</w:t>
      </w:r>
      <w:proofErr w:type="spellEnd"/>
      <w:r>
        <w:t>. Numeri</w:t>
      </w:r>
      <w:r>
        <w:br/>
        <w:t xml:space="preserve">v. </w:t>
      </w:r>
      <w:proofErr w:type="spellStart"/>
      <w:r>
        <w:t>Deutero</w:t>
      </w:r>
      <w:proofErr w:type="spellEnd"/>
      <w:r>
        <w:t>.</w:t>
      </w:r>
      <w:r>
        <w:br/>
        <w:t xml:space="preserve">Das </w:t>
      </w:r>
      <w:proofErr w:type="spellStart"/>
      <w:r>
        <w:t>seint</w:t>
      </w:r>
      <w:proofErr w:type="spellEnd"/>
      <w:r>
        <w:t xml:space="preserve"> die </w:t>
      </w:r>
      <w:proofErr w:type="spellStart"/>
      <w:r>
        <w:t>allerheyligste</w:t>
      </w:r>
      <w:proofErr w:type="spellEnd"/>
      <w:r>
        <w:t xml:space="preserve"> Biblische </w:t>
      </w:r>
      <w:proofErr w:type="spellStart"/>
      <w:r>
        <w:t>bucher</w:t>
      </w:r>
      <w:proofErr w:type="spellEnd"/>
      <w:r>
        <w:t xml:space="preserve"> altes </w:t>
      </w:r>
      <w:proofErr w:type="spellStart"/>
      <w:r>
        <w:t>gesetz</w:t>
      </w:r>
      <w:proofErr w:type="spellEnd"/>
      <w:r>
        <w:t xml:space="preserve"> so die </w:t>
      </w:r>
      <w:proofErr w:type="spellStart"/>
      <w:r>
        <w:t>hochste</w:t>
      </w:r>
      <w:proofErr w:type="spellEnd"/>
      <w:r>
        <w:t xml:space="preserve"> </w:t>
      </w:r>
      <w:proofErr w:type="spellStart"/>
      <w:r>
        <w:t>wirden</w:t>
      </w:r>
      <w:proofErr w:type="spellEnd"/>
      <w:r>
        <w:t xml:space="preserve"> haben. </w:t>
      </w:r>
    </w:p>
    <w:p w14:paraId="5652FA1A" w14:textId="77777777" w:rsidR="00031617" w:rsidRDefault="00031617" w:rsidP="00031617">
      <w:pPr>
        <w:pStyle w:val="StandardWeb"/>
      </w:pPr>
      <w:r>
        <w:t xml:space="preserve">i. </w:t>
      </w:r>
      <w:proofErr w:type="spellStart"/>
      <w:r>
        <w:t>Josue</w:t>
      </w:r>
      <w:proofErr w:type="spellEnd"/>
      <w:r>
        <w:br/>
      </w:r>
      <w:proofErr w:type="spellStart"/>
      <w:r>
        <w:t>ij</w:t>
      </w:r>
      <w:proofErr w:type="spellEnd"/>
      <w:r>
        <w:t xml:space="preserve">. </w:t>
      </w:r>
      <w:proofErr w:type="spellStart"/>
      <w:r>
        <w:t>Judicum</w:t>
      </w:r>
      <w:proofErr w:type="spellEnd"/>
      <w:r>
        <w:t xml:space="preserve"> und Ruth</w:t>
      </w:r>
      <w:r>
        <w:br/>
      </w:r>
      <w:proofErr w:type="spellStart"/>
      <w:r>
        <w:t>iij</w:t>
      </w:r>
      <w:proofErr w:type="spellEnd"/>
      <w:r>
        <w:t xml:space="preserve">. Samuel i. und </w:t>
      </w:r>
      <w:proofErr w:type="spellStart"/>
      <w:r>
        <w:t>ij</w:t>
      </w:r>
      <w:proofErr w:type="spellEnd"/>
      <w:r>
        <w:t>. regum</w:t>
      </w:r>
      <w:r>
        <w:br/>
      </w:r>
      <w:proofErr w:type="spellStart"/>
      <w:r>
        <w:t>iiij</w:t>
      </w:r>
      <w:proofErr w:type="spellEnd"/>
      <w:r>
        <w:t xml:space="preserve">. </w:t>
      </w:r>
      <w:proofErr w:type="spellStart"/>
      <w:r>
        <w:t>iij</w:t>
      </w:r>
      <w:proofErr w:type="spellEnd"/>
      <w:r>
        <w:t>. und .</w:t>
      </w:r>
      <w:proofErr w:type="spellStart"/>
      <w:r>
        <w:t>iiij</w:t>
      </w:r>
      <w:proofErr w:type="spellEnd"/>
      <w:r>
        <w:t>. regum</w:t>
      </w:r>
      <w:r>
        <w:br/>
        <w:t xml:space="preserve">v. </w:t>
      </w:r>
      <w:proofErr w:type="spellStart"/>
      <w:r>
        <w:t>Esaie</w:t>
      </w:r>
      <w:proofErr w:type="spellEnd"/>
      <w:r>
        <w:br/>
        <w:t xml:space="preserve">vi. </w:t>
      </w:r>
      <w:proofErr w:type="spellStart"/>
      <w:r>
        <w:t>Hieremie</w:t>
      </w:r>
      <w:proofErr w:type="spellEnd"/>
      <w:r>
        <w:br/>
      </w:r>
      <w:proofErr w:type="spellStart"/>
      <w:r>
        <w:t>vij</w:t>
      </w:r>
      <w:proofErr w:type="spellEnd"/>
      <w:r>
        <w:t xml:space="preserve">. </w:t>
      </w:r>
      <w:proofErr w:type="spellStart"/>
      <w:r>
        <w:t>Ezechielis</w:t>
      </w:r>
      <w:proofErr w:type="spellEnd"/>
      <w:r>
        <w:br/>
      </w:r>
      <w:proofErr w:type="spellStart"/>
      <w:r>
        <w:t>viij</w:t>
      </w:r>
      <w:proofErr w:type="spellEnd"/>
      <w:r>
        <w:t xml:space="preserve">. </w:t>
      </w:r>
      <w:proofErr w:type="spellStart"/>
      <w:r>
        <w:t>xij</w:t>
      </w:r>
      <w:proofErr w:type="spellEnd"/>
      <w:r>
        <w:t xml:space="preserve">. </w:t>
      </w:r>
      <w:proofErr w:type="spellStart"/>
      <w:r>
        <w:t>prophetarum</w:t>
      </w:r>
      <w:proofErr w:type="spellEnd"/>
      <w:r>
        <w:br/>
      </w:r>
      <w:proofErr w:type="spellStart"/>
      <w:r>
        <w:t>Disse</w:t>
      </w:r>
      <w:proofErr w:type="spellEnd"/>
      <w:r>
        <w:t xml:space="preserve"> </w:t>
      </w:r>
      <w:proofErr w:type="spellStart"/>
      <w:r>
        <w:t>bucher</w:t>
      </w:r>
      <w:proofErr w:type="spellEnd"/>
      <w:r>
        <w:t xml:space="preserve"> </w:t>
      </w:r>
      <w:proofErr w:type="spellStart"/>
      <w:r>
        <w:t>gehoren</w:t>
      </w:r>
      <w:proofErr w:type="spellEnd"/>
      <w:r>
        <w:t xml:space="preserve"> in die andere </w:t>
      </w:r>
      <w:proofErr w:type="spellStart"/>
      <w:r>
        <w:t>ordnung</w:t>
      </w:r>
      <w:proofErr w:type="spellEnd"/>
      <w:r>
        <w:t xml:space="preserve"> / und besitzen den </w:t>
      </w:r>
      <w:proofErr w:type="spellStart"/>
      <w:r>
        <w:t>namenn</w:t>
      </w:r>
      <w:proofErr w:type="spellEnd"/>
      <w:r>
        <w:t xml:space="preserve"> der </w:t>
      </w:r>
      <w:proofErr w:type="spellStart"/>
      <w:r>
        <w:t>propheten</w:t>
      </w:r>
      <w:proofErr w:type="spellEnd"/>
      <w:r>
        <w:t xml:space="preserve">. </w:t>
      </w:r>
    </w:p>
    <w:p w14:paraId="48519BB3" w14:textId="77777777" w:rsidR="00031617" w:rsidRDefault="00031617" w:rsidP="00031617">
      <w:pPr>
        <w:pStyle w:val="StandardWeb"/>
      </w:pPr>
      <w:r>
        <w:t>i. Job</w:t>
      </w:r>
      <w:r>
        <w:br/>
      </w:r>
      <w:proofErr w:type="spellStart"/>
      <w:r>
        <w:t>ij</w:t>
      </w:r>
      <w:proofErr w:type="spellEnd"/>
      <w:r>
        <w:t>. David</w:t>
      </w:r>
      <w:r>
        <w:br/>
      </w:r>
      <w:proofErr w:type="spellStart"/>
      <w:r>
        <w:t>iij</w:t>
      </w:r>
      <w:proofErr w:type="spellEnd"/>
      <w:r>
        <w:t xml:space="preserve">. </w:t>
      </w:r>
      <w:proofErr w:type="spellStart"/>
      <w:r>
        <w:t>Proverbia</w:t>
      </w:r>
      <w:proofErr w:type="spellEnd"/>
      <w:r>
        <w:t xml:space="preserve"> Salomonis.</w:t>
      </w:r>
      <w:r>
        <w:br/>
      </w:r>
      <w:proofErr w:type="spellStart"/>
      <w:r>
        <w:t>iiij</w:t>
      </w:r>
      <w:proofErr w:type="spellEnd"/>
      <w:r>
        <w:t xml:space="preserve">. Ecclesiastes </w:t>
      </w:r>
      <w:proofErr w:type="spellStart"/>
      <w:r>
        <w:t>einsden</w:t>
      </w:r>
      <w:proofErr w:type="spellEnd"/>
      <w:r>
        <w:br/>
        <w:t xml:space="preserve">v. Canticum </w:t>
      </w:r>
      <w:proofErr w:type="spellStart"/>
      <w:r>
        <w:t>canti</w:t>
      </w:r>
      <w:proofErr w:type="spellEnd"/>
      <w:r>
        <w:t xml:space="preserve">. </w:t>
      </w:r>
      <w:proofErr w:type="spellStart"/>
      <w:r>
        <w:t>einsden</w:t>
      </w:r>
      <w:proofErr w:type="spellEnd"/>
      <w:r>
        <w:br/>
        <w:t>vi. Daniel</w:t>
      </w:r>
      <w:r>
        <w:br/>
      </w:r>
      <w:proofErr w:type="spellStart"/>
      <w:r>
        <w:t>vij</w:t>
      </w:r>
      <w:proofErr w:type="spellEnd"/>
      <w:r>
        <w:t xml:space="preserve">. </w:t>
      </w:r>
      <w:proofErr w:type="spellStart"/>
      <w:r>
        <w:t>Dibre</w:t>
      </w:r>
      <w:proofErr w:type="spellEnd"/>
      <w:r>
        <w:t xml:space="preserve"> </w:t>
      </w:r>
      <w:proofErr w:type="spellStart"/>
      <w:r>
        <w:t>haiominie</w:t>
      </w:r>
      <w:proofErr w:type="spellEnd"/>
      <w:r>
        <w:t xml:space="preserve"> </w:t>
      </w:r>
      <w:proofErr w:type="spellStart"/>
      <w:r>
        <w:t>verba</w:t>
      </w:r>
      <w:proofErr w:type="spellEnd"/>
      <w:r>
        <w:t xml:space="preserve"> </w:t>
      </w:r>
      <w:proofErr w:type="spellStart"/>
      <w:r>
        <w:t>dierum</w:t>
      </w:r>
      <w:proofErr w:type="spellEnd"/>
      <w:r>
        <w:t>. i. Paralipome.</w:t>
      </w:r>
      <w:r>
        <w:br/>
      </w:r>
      <w:proofErr w:type="spellStart"/>
      <w:r>
        <w:t>viij</w:t>
      </w:r>
      <w:proofErr w:type="spellEnd"/>
      <w:r>
        <w:t xml:space="preserve">. </w:t>
      </w:r>
      <w:proofErr w:type="spellStart"/>
      <w:r>
        <w:t>Esdre</w:t>
      </w:r>
      <w:proofErr w:type="spellEnd"/>
      <w:r>
        <w:t xml:space="preserve"> </w:t>
      </w:r>
      <w:proofErr w:type="spellStart"/>
      <w:r>
        <w:t>duo</w:t>
      </w:r>
      <w:proofErr w:type="spellEnd"/>
      <w:r>
        <w:t xml:space="preserve"> </w:t>
      </w:r>
      <w:proofErr w:type="spellStart"/>
      <w:r>
        <w:t>priores</w:t>
      </w:r>
      <w:proofErr w:type="spellEnd"/>
      <w:r>
        <w:t>.</w:t>
      </w:r>
      <w:r>
        <w:br/>
        <w:t>ix. Hester</w:t>
      </w:r>
      <w:r>
        <w:br/>
      </w:r>
      <w:proofErr w:type="spellStart"/>
      <w:r>
        <w:t>Driet</w:t>
      </w:r>
      <w:proofErr w:type="spellEnd"/>
      <w:r>
        <w:t xml:space="preserve"> </w:t>
      </w:r>
      <w:proofErr w:type="spellStart"/>
      <w:r>
        <w:t>ordnung</w:t>
      </w:r>
      <w:proofErr w:type="spellEnd"/>
      <w:r>
        <w:t xml:space="preserve"> </w:t>
      </w:r>
      <w:proofErr w:type="spellStart"/>
      <w:r>
        <w:t>diesser</w:t>
      </w:r>
      <w:proofErr w:type="spellEnd"/>
      <w:r>
        <w:t xml:space="preserve"> </w:t>
      </w:r>
      <w:proofErr w:type="spellStart"/>
      <w:r>
        <w:t>bucher</w:t>
      </w:r>
      <w:proofErr w:type="spellEnd"/>
      <w:r>
        <w:t xml:space="preserve"> </w:t>
      </w:r>
      <w:proofErr w:type="spellStart"/>
      <w:r>
        <w:t>behelt</w:t>
      </w:r>
      <w:proofErr w:type="spellEnd"/>
      <w:r>
        <w:t xml:space="preserve"> die </w:t>
      </w:r>
      <w:proofErr w:type="spellStart"/>
      <w:r>
        <w:t>niderste</w:t>
      </w:r>
      <w:proofErr w:type="spellEnd"/>
      <w:r>
        <w:t xml:space="preserve"> stad </w:t>
      </w:r>
      <w:proofErr w:type="spellStart"/>
      <w:r>
        <w:t>seint</w:t>
      </w:r>
      <w:proofErr w:type="spellEnd"/>
      <w:r>
        <w:t xml:space="preserve"> aber doch </w:t>
      </w:r>
      <w:proofErr w:type="spellStart"/>
      <w:r>
        <w:t>sunder</w:t>
      </w:r>
      <w:proofErr w:type="spellEnd"/>
      <w:r>
        <w:t xml:space="preserve"> allen </w:t>
      </w:r>
      <w:proofErr w:type="spellStart"/>
      <w:r>
        <w:t>zweyffel</w:t>
      </w:r>
      <w:proofErr w:type="spellEnd"/>
      <w:r>
        <w:t xml:space="preserve"> Biblisch. </w:t>
      </w:r>
    </w:p>
    <w:p w14:paraId="7DCEFD36" w14:textId="77777777" w:rsidR="00031617" w:rsidRDefault="00031617" w:rsidP="00031617">
      <w:pPr>
        <w:pStyle w:val="StandardWeb"/>
      </w:pPr>
      <w:proofErr w:type="spellStart"/>
      <w:r>
        <w:t>Alßo</w:t>
      </w:r>
      <w:proofErr w:type="spellEnd"/>
      <w:r>
        <w:t xml:space="preserve"> </w:t>
      </w:r>
      <w:proofErr w:type="spellStart"/>
      <w:r>
        <w:t>mugen</w:t>
      </w:r>
      <w:proofErr w:type="spellEnd"/>
      <w:r>
        <w:t xml:space="preserve"> auch drey stell aber </w:t>
      </w:r>
      <w:proofErr w:type="spellStart"/>
      <w:r>
        <w:t>ordenungen</w:t>
      </w:r>
      <w:proofErr w:type="spellEnd"/>
      <w:r>
        <w:t xml:space="preserve"> </w:t>
      </w:r>
      <w:proofErr w:type="spellStart"/>
      <w:r>
        <w:t>newes</w:t>
      </w:r>
      <w:proofErr w:type="spellEnd"/>
      <w:r>
        <w:t xml:space="preserve"> </w:t>
      </w:r>
      <w:proofErr w:type="spellStart"/>
      <w:r>
        <w:t>geseez</w:t>
      </w:r>
      <w:proofErr w:type="spellEnd"/>
      <w:r>
        <w:t xml:space="preserve"> </w:t>
      </w:r>
      <w:proofErr w:type="spellStart"/>
      <w:r>
        <w:t>fur</w:t>
      </w:r>
      <w:proofErr w:type="spellEnd"/>
      <w:r>
        <w:t xml:space="preserve"> </w:t>
      </w:r>
      <w:proofErr w:type="spellStart"/>
      <w:r>
        <w:t>augen</w:t>
      </w:r>
      <w:proofErr w:type="spellEnd"/>
      <w:r>
        <w:t xml:space="preserve"> </w:t>
      </w:r>
      <w:proofErr w:type="spellStart"/>
      <w:r>
        <w:t>gestelt</w:t>
      </w:r>
      <w:proofErr w:type="spellEnd"/>
      <w:r>
        <w:t xml:space="preserve"> werden / nemlich. </w:t>
      </w:r>
    </w:p>
    <w:p w14:paraId="08D502FF" w14:textId="77777777" w:rsidR="00031617" w:rsidRDefault="00031617" w:rsidP="00031617">
      <w:pPr>
        <w:pStyle w:val="StandardWeb"/>
      </w:pPr>
      <w:r>
        <w:t>Evangelium</w:t>
      </w:r>
      <w:r>
        <w:br/>
        <w:t>i. Matthei</w:t>
      </w:r>
      <w:r>
        <w:br/>
      </w:r>
      <w:proofErr w:type="spellStart"/>
      <w:r>
        <w:t>ij</w:t>
      </w:r>
      <w:proofErr w:type="spellEnd"/>
      <w:r>
        <w:t>. Marci</w:t>
      </w:r>
      <w:r>
        <w:br/>
      </w:r>
      <w:proofErr w:type="spellStart"/>
      <w:r>
        <w:t>iij</w:t>
      </w:r>
      <w:proofErr w:type="spellEnd"/>
      <w:r>
        <w:t>. Luce</w:t>
      </w:r>
      <w:r>
        <w:br/>
      </w:r>
      <w:proofErr w:type="spellStart"/>
      <w:r>
        <w:t>iiij</w:t>
      </w:r>
      <w:proofErr w:type="spellEnd"/>
      <w:r>
        <w:t>. Johannis</w:t>
      </w:r>
      <w:r>
        <w:br/>
        <w:t xml:space="preserve">v. Und </w:t>
      </w:r>
      <w:proofErr w:type="spellStart"/>
      <w:r>
        <w:t>actus</w:t>
      </w:r>
      <w:proofErr w:type="spellEnd"/>
      <w:r>
        <w:t xml:space="preserve"> Apostolorum</w:t>
      </w:r>
      <w:r>
        <w:br/>
      </w:r>
      <w:proofErr w:type="spellStart"/>
      <w:r>
        <w:t>Diesse</w:t>
      </w:r>
      <w:proofErr w:type="spellEnd"/>
      <w:r>
        <w:t xml:space="preserve"> </w:t>
      </w:r>
      <w:proofErr w:type="spellStart"/>
      <w:r>
        <w:t>bucher</w:t>
      </w:r>
      <w:proofErr w:type="spellEnd"/>
      <w:r>
        <w:t xml:space="preserve"> </w:t>
      </w:r>
      <w:proofErr w:type="spellStart"/>
      <w:r>
        <w:t>seint</w:t>
      </w:r>
      <w:proofErr w:type="spellEnd"/>
      <w:r>
        <w:t xml:space="preserve"> die </w:t>
      </w:r>
      <w:proofErr w:type="spellStart"/>
      <w:r>
        <w:t>allerhochste</w:t>
      </w:r>
      <w:proofErr w:type="spellEnd"/>
      <w:r>
        <w:t xml:space="preserve"> / </w:t>
      </w:r>
      <w:proofErr w:type="spellStart"/>
      <w:r>
        <w:t>sunderlich</w:t>
      </w:r>
      <w:proofErr w:type="spellEnd"/>
      <w:r>
        <w:t xml:space="preserve"> die </w:t>
      </w:r>
      <w:proofErr w:type="spellStart"/>
      <w:r>
        <w:t>iiij</w:t>
      </w:r>
      <w:proofErr w:type="spellEnd"/>
      <w:r>
        <w:t xml:space="preserve">. Evangelien / </w:t>
      </w:r>
      <w:proofErr w:type="spellStart"/>
      <w:r>
        <w:t>dan</w:t>
      </w:r>
      <w:proofErr w:type="spellEnd"/>
      <w:r>
        <w:t xml:space="preserve"> in den selben redet Christ’ sein </w:t>
      </w:r>
      <w:proofErr w:type="spellStart"/>
      <w:r>
        <w:t>wort</w:t>
      </w:r>
      <w:proofErr w:type="spellEnd"/>
      <w:r>
        <w:t xml:space="preserve"> selber / </w:t>
      </w:r>
      <w:proofErr w:type="spellStart"/>
      <w:r>
        <w:t>unnd</w:t>
      </w:r>
      <w:proofErr w:type="spellEnd"/>
      <w:r>
        <w:t xml:space="preserve"> </w:t>
      </w:r>
      <w:proofErr w:type="spellStart"/>
      <w:r>
        <w:t>furet</w:t>
      </w:r>
      <w:proofErr w:type="spellEnd"/>
      <w:r>
        <w:t xml:space="preserve"> </w:t>
      </w:r>
      <w:proofErr w:type="spellStart"/>
      <w:r>
        <w:t>auff</w:t>
      </w:r>
      <w:proofErr w:type="spellEnd"/>
      <w:r>
        <w:t xml:space="preserve"> </w:t>
      </w:r>
      <w:proofErr w:type="spellStart"/>
      <w:r>
        <w:t>yhn</w:t>
      </w:r>
      <w:proofErr w:type="spellEnd"/>
      <w:r>
        <w:t xml:space="preserve"> seinen </w:t>
      </w:r>
      <w:proofErr w:type="spellStart"/>
      <w:r>
        <w:t>vatter</w:t>
      </w:r>
      <w:proofErr w:type="spellEnd"/>
      <w:r>
        <w:t xml:space="preserve">. </w:t>
      </w:r>
    </w:p>
    <w:p w14:paraId="6EE0A635" w14:textId="77777777" w:rsidR="00031617" w:rsidRDefault="00031617" w:rsidP="00031617">
      <w:pPr>
        <w:pStyle w:val="berschrift2"/>
      </w:pPr>
      <w:r>
        <w:t xml:space="preserve">Ander </w:t>
      </w:r>
      <w:proofErr w:type="spellStart"/>
      <w:r>
        <w:t>Ordenung</w:t>
      </w:r>
      <w:proofErr w:type="spellEnd"/>
      <w:r>
        <w:t>.</w:t>
      </w:r>
    </w:p>
    <w:p w14:paraId="3B553A96" w14:textId="77777777" w:rsidR="00031617" w:rsidRDefault="00031617" w:rsidP="00031617">
      <w:pPr>
        <w:pStyle w:val="StandardWeb"/>
      </w:pPr>
      <w:r>
        <w:t xml:space="preserve">Bucher der </w:t>
      </w:r>
      <w:proofErr w:type="spellStart"/>
      <w:r>
        <w:t>negsten</w:t>
      </w:r>
      <w:proofErr w:type="spellEnd"/>
      <w:r>
        <w:t xml:space="preserve"> </w:t>
      </w:r>
      <w:proofErr w:type="spellStart"/>
      <w:r>
        <w:t>wirden</w:t>
      </w:r>
      <w:proofErr w:type="spellEnd"/>
      <w:r>
        <w:t xml:space="preserve"> </w:t>
      </w:r>
      <w:proofErr w:type="spellStart"/>
      <w:r>
        <w:t>unn</w:t>
      </w:r>
      <w:proofErr w:type="spellEnd"/>
      <w:r>
        <w:t xml:space="preserve"> </w:t>
      </w:r>
      <w:proofErr w:type="spellStart"/>
      <w:r>
        <w:t>krefften</w:t>
      </w:r>
      <w:proofErr w:type="spellEnd"/>
      <w:r>
        <w:t xml:space="preserve"> / nach evangelischer </w:t>
      </w:r>
      <w:proofErr w:type="spellStart"/>
      <w:r>
        <w:t>maiestet</w:t>
      </w:r>
      <w:proofErr w:type="spellEnd"/>
      <w:r>
        <w:br/>
        <w:t xml:space="preserve">i. Epistel zu den </w:t>
      </w:r>
      <w:proofErr w:type="spellStart"/>
      <w:r>
        <w:t>Romern</w:t>
      </w:r>
      <w:proofErr w:type="spellEnd"/>
      <w:r>
        <w:br/>
      </w:r>
      <w:proofErr w:type="spellStart"/>
      <w:r>
        <w:t>ij</w:t>
      </w:r>
      <w:proofErr w:type="spellEnd"/>
      <w:r>
        <w:t xml:space="preserve">. Zu den </w:t>
      </w:r>
      <w:proofErr w:type="spellStart"/>
      <w:r>
        <w:t>Corinthern</w:t>
      </w:r>
      <w:proofErr w:type="spellEnd"/>
      <w:r>
        <w:br/>
        <w:t>i. Zu den Galatern</w:t>
      </w:r>
      <w:r>
        <w:br/>
        <w:t xml:space="preserve">i. Zu den </w:t>
      </w:r>
      <w:proofErr w:type="spellStart"/>
      <w:r>
        <w:t>Ephesiern</w:t>
      </w:r>
      <w:proofErr w:type="spellEnd"/>
      <w:r>
        <w:t xml:space="preserve"> </w:t>
      </w:r>
      <w:r>
        <w:br/>
        <w:t xml:space="preserve">i. Zu den </w:t>
      </w:r>
      <w:proofErr w:type="spellStart"/>
      <w:r>
        <w:t>Philipensern</w:t>
      </w:r>
      <w:proofErr w:type="spellEnd"/>
      <w:r>
        <w:br/>
        <w:t xml:space="preserve">i. Zu den </w:t>
      </w:r>
      <w:proofErr w:type="spellStart"/>
      <w:r>
        <w:t>colossensern</w:t>
      </w:r>
      <w:proofErr w:type="spellEnd"/>
      <w:r>
        <w:br/>
      </w:r>
      <w:proofErr w:type="spellStart"/>
      <w:r>
        <w:t>ij</w:t>
      </w:r>
      <w:proofErr w:type="spellEnd"/>
      <w:r>
        <w:t xml:space="preserve">. Zu den </w:t>
      </w:r>
      <w:proofErr w:type="spellStart"/>
      <w:r>
        <w:t>Thessalonicensern</w:t>
      </w:r>
      <w:proofErr w:type="spellEnd"/>
      <w:r>
        <w:br/>
      </w:r>
      <w:proofErr w:type="spellStart"/>
      <w:r>
        <w:t>ij</w:t>
      </w:r>
      <w:proofErr w:type="spellEnd"/>
      <w:r>
        <w:t xml:space="preserve">. Zu </w:t>
      </w:r>
      <w:proofErr w:type="spellStart"/>
      <w:r>
        <w:t>Timotheo</w:t>
      </w:r>
      <w:proofErr w:type="spellEnd"/>
      <w:r>
        <w:br/>
        <w:t>i. Zu Tito</w:t>
      </w:r>
      <w:r>
        <w:br/>
        <w:t xml:space="preserve">i. Zu </w:t>
      </w:r>
      <w:proofErr w:type="spellStart"/>
      <w:r>
        <w:t>Philemonen</w:t>
      </w:r>
      <w:proofErr w:type="spellEnd"/>
      <w:r>
        <w:br/>
        <w:t>Alle des Apostel Pauli</w:t>
      </w:r>
      <w:r>
        <w:br/>
        <w:t xml:space="preserve">i. Die erste </w:t>
      </w:r>
      <w:proofErr w:type="spellStart"/>
      <w:r>
        <w:t>sanct</w:t>
      </w:r>
      <w:proofErr w:type="spellEnd"/>
      <w:r>
        <w:t xml:space="preserve"> Peters.</w:t>
      </w:r>
      <w:r>
        <w:br/>
        <w:t xml:space="preserve">i. Die erste </w:t>
      </w:r>
      <w:proofErr w:type="spellStart"/>
      <w:r>
        <w:t>sanct</w:t>
      </w:r>
      <w:proofErr w:type="spellEnd"/>
      <w:r>
        <w:t xml:space="preserve"> Johannis. </w:t>
      </w:r>
    </w:p>
    <w:p w14:paraId="4FB565BB" w14:textId="77777777" w:rsidR="00031617" w:rsidRDefault="00031617" w:rsidP="00031617">
      <w:pPr>
        <w:pStyle w:val="StandardWeb"/>
      </w:pPr>
      <w:proofErr w:type="spellStart"/>
      <w:r>
        <w:t>Diesse</w:t>
      </w:r>
      <w:proofErr w:type="spellEnd"/>
      <w:r>
        <w:t xml:space="preserve"> Episteln / </w:t>
      </w:r>
      <w:proofErr w:type="spellStart"/>
      <w:r>
        <w:t>seint</w:t>
      </w:r>
      <w:proofErr w:type="spellEnd"/>
      <w:r>
        <w:t xml:space="preserve"> an </w:t>
      </w:r>
      <w:proofErr w:type="spellStart"/>
      <w:r>
        <w:t>eyniges</w:t>
      </w:r>
      <w:proofErr w:type="spellEnd"/>
      <w:r>
        <w:t xml:space="preserve"> </w:t>
      </w:r>
      <w:proofErr w:type="spellStart"/>
      <w:r>
        <w:t>widerred</w:t>
      </w:r>
      <w:proofErr w:type="spellEnd"/>
      <w:r>
        <w:t xml:space="preserve"> / von den Aposteln (wie </w:t>
      </w:r>
      <w:proofErr w:type="spellStart"/>
      <w:r>
        <w:t>angetzeigt</w:t>
      </w:r>
      <w:proofErr w:type="spellEnd"/>
      <w:r>
        <w:t xml:space="preserve">) geschrieben. derhalben / </w:t>
      </w:r>
      <w:proofErr w:type="spellStart"/>
      <w:r>
        <w:t>unn</w:t>
      </w:r>
      <w:proofErr w:type="spellEnd"/>
      <w:r>
        <w:t xml:space="preserve"> die </w:t>
      </w:r>
      <w:proofErr w:type="spellStart"/>
      <w:r>
        <w:t>weyl</w:t>
      </w:r>
      <w:proofErr w:type="spellEnd"/>
      <w:r>
        <w:t xml:space="preserve"> sie das </w:t>
      </w:r>
      <w:proofErr w:type="spellStart"/>
      <w:r>
        <w:t>wort</w:t>
      </w:r>
      <w:proofErr w:type="spellEnd"/>
      <w:r>
        <w:t xml:space="preserve"> </w:t>
      </w:r>
      <w:proofErr w:type="spellStart"/>
      <w:r>
        <w:t>Chrsiti</w:t>
      </w:r>
      <w:proofErr w:type="spellEnd"/>
      <w:r>
        <w:t xml:space="preserve"> und </w:t>
      </w:r>
      <w:proofErr w:type="spellStart"/>
      <w:r>
        <w:t>gotlichen</w:t>
      </w:r>
      <w:proofErr w:type="spellEnd"/>
      <w:r>
        <w:t xml:space="preserve"> willen </w:t>
      </w:r>
      <w:proofErr w:type="spellStart"/>
      <w:r>
        <w:t>erkleren</w:t>
      </w:r>
      <w:proofErr w:type="spellEnd"/>
      <w:r>
        <w:t xml:space="preserve"> / und uns an </w:t>
      </w:r>
      <w:proofErr w:type="spellStart"/>
      <w:r>
        <w:t>heylsame</w:t>
      </w:r>
      <w:proofErr w:type="spellEnd"/>
      <w:r>
        <w:t xml:space="preserve"> </w:t>
      </w:r>
      <w:proofErr w:type="spellStart"/>
      <w:r>
        <w:t>schrifft</w:t>
      </w:r>
      <w:proofErr w:type="spellEnd"/>
      <w:r>
        <w:t xml:space="preserve"> </w:t>
      </w:r>
      <w:proofErr w:type="spellStart"/>
      <w:r>
        <w:t>pinden</w:t>
      </w:r>
      <w:proofErr w:type="spellEnd"/>
      <w:r>
        <w:t xml:space="preserve"> / und ist </w:t>
      </w:r>
      <w:proofErr w:type="spellStart"/>
      <w:r>
        <w:t>ungetzweyffelt</w:t>
      </w:r>
      <w:proofErr w:type="spellEnd"/>
      <w:r>
        <w:t xml:space="preserve"> das sie den </w:t>
      </w:r>
      <w:proofErr w:type="spellStart"/>
      <w:r>
        <w:t>podenlauffer</w:t>
      </w:r>
      <w:proofErr w:type="spellEnd"/>
      <w:r>
        <w:t xml:space="preserve"> Christi zustehen / haben sie die andere </w:t>
      </w:r>
      <w:proofErr w:type="spellStart"/>
      <w:r>
        <w:t>stadt</w:t>
      </w:r>
      <w:proofErr w:type="spellEnd"/>
      <w:r>
        <w:t xml:space="preserve"> der </w:t>
      </w:r>
      <w:proofErr w:type="spellStart"/>
      <w:r>
        <w:t>wirden</w:t>
      </w:r>
      <w:proofErr w:type="spellEnd"/>
      <w:r>
        <w:t xml:space="preserve">. </w:t>
      </w:r>
    </w:p>
    <w:p w14:paraId="7D0C9D95" w14:textId="77777777" w:rsidR="00031617" w:rsidRDefault="00031617" w:rsidP="00031617">
      <w:pPr>
        <w:pStyle w:val="berschrift2"/>
      </w:pPr>
      <w:proofErr w:type="spellStart"/>
      <w:r>
        <w:t>Driet</w:t>
      </w:r>
      <w:proofErr w:type="spellEnd"/>
      <w:r>
        <w:t xml:space="preserve"> Ordnung.</w:t>
      </w:r>
    </w:p>
    <w:p w14:paraId="6806577C" w14:textId="77777777" w:rsidR="00031617" w:rsidRDefault="00031617" w:rsidP="00031617">
      <w:pPr>
        <w:pStyle w:val="StandardWeb"/>
      </w:pPr>
      <w:r>
        <w:t xml:space="preserve">Die folgende </w:t>
      </w:r>
      <w:proofErr w:type="spellStart"/>
      <w:r>
        <w:t>bucher</w:t>
      </w:r>
      <w:proofErr w:type="spellEnd"/>
      <w:r>
        <w:t xml:space="preserve"> / hab ich in das </w:t>
      </w:r>
      <w:proofErr w:type="spellStart"/>
      <w:r>
        <w:t>drit</w:t>
      </w:r>
      <w:proofErr w:type="spellEnd"/>
      <w:r>
        <w:t xml:space="preserve"> </w:t>
      </w:r>
      <w:proofErr w:type="spellStart"/>
      <w:r>
        <w:t>glid</w:t>
      </w:r>
      <w:proofErr w:type="spellEnd"/>
      <w:r>
        <w:t xml:space="preserve"> / Biblischer </w:t>
      </w:r>
      <w:proofErr w:type="spellStart"/>
      <w:r>
        <w:t>schrifften</w:t>
      </w:r>
      <w:proofErr w:type="spellEnd"/>
      <w:r>
        <w:t xml:space="preserve"> derhalben </w:t>
      </w:r>
      <w:proofErr w:type="spellStart"/>
      <w:r>
        <w:t>gestelt</w:t>
      </w:r>
      <w:proofErr w:type="spellEnd"/>
      <w:r>
        <w:t xml:space="preserve"> / das von </w:t>
      </w:r>
      <w:proofErr w:type="spellStart"/>
      <w:r>
        <w:t>yhren</w:t>
      </w:r>
      <w:proofErr w:type="spellEnd"/>
      <w:r>
        <w:t xml:space="preserve"> </w:t>
      </w:r>
      <w:proofErr w:type="spellStart"/>
      <w:r>
        <w:t>werckmeystern</w:t>
      </w:r>
      <w:proofErr w:type="spellEnd"/>
      <w:r>
        <w:t xml:space="preserve"> </w:t>
      </w:r>
      <w:proofErr w:type="spellStart"/>
      <w:r>
        <w:t>getzweyffelt</w:t>
      </w:r>
      <w:proofErr w:type="spellEnd"/>
      <w:r>
        <w:t xml:space="preserve"> </w:t>
      </w:r>
      <w:proofErr w:type="spellStart"/>
      <w:r>
        <w:t>wurt</w:t>
      </w:r>
      <w:proofErr w:type="spellEnd"/>
      <w:r>
        <w:t xml:space="preserve"> / und noch </w:t>
      </w:r>
      <w:proofErr w:type="spellStart"/>
      <w:r>
        <w:t>nit</w:t>
      </w:r>
      <w:proofErr w:type="spellEnd"/>
      <w:r>
        <w:t xml:space="preserve"> allenthalben beschlossen / </w:t>
      </w:r>
      <w:proofErr w:type="spellStart"/>
      <w:r>
        <w:t>weer</w:t>
      </w:r>
      <w:proofErr w:type="spellEnd"/>
      <w:r>
        <w:t xml:space="preserve"> </w:t>
      </w:r>
      <w:proofErr w:type="spellStart"/>
      <w:r>
        <w:t>odder</w:t>
      </w:r>
      <w:proofErr w:type="spellEnd"/>
      <w:r>
        <w:t xml:space="preserve"> welche / sie geschrieben </w:t>
      </w:r>
      <w:proofErr w:type="spellStart"/>
      <w:r>
        <w:t>odder</w:t>
      </w:r>
      <w:proofErr w:type="spellEnd"/>
      <w:r>
        <w:t xml:space="preserve"> gemacht. Ich hab sie aber / solches </w:t>
      </w:r>
      <w:proofErr w:type="spellStart"/>
      <w:r>
        <w:t>zweyffels</w:t>
      </w:r>
      <w:proofErr w:type="spellEnd"/>
      <w:r>
        <w:t xml:space="preserve"> halben </w:t>
      </w:r>
      <w:proofErr w:type="spellStart"/>
      <w:r>
        <w:t>nit</w:t>
      </w:r>
      <w:proofErr w:type="spellEnd"/>
      <w:r>
        <w:t xml:space="preserve"> von Biblischer </w:t>
      </w:r>
      <w:proofErr w:type="spellStart"/>
      <w:r>
        <w:t>eer</w:t>
      </w:r>
      <w:proofErr w:type="spellEnd"/>
      <w:r>
        <w:t xml:space="preserve"> und </w:t>
      </w:r>
      <w:proofErr w:type="spellStart"/>
      <w:r>
        <w:t>wirden</w:t>
      </w:r>
      <w:proofErr w:type="spellEnd"/>
      <w:r>
        <w:t xml:space="preserve"> </w:t>
      </w:r>
      <w:proofErr w:type="spellStart"/>
      <w:r>
        <w:t>dorffen</w:t>
      </w:r>
      <w:proofErr w:type="spellEnd"/>
      <w:r>
        <w:t xml:space="preserve"> </w:t>
      </w:r>
      <w:proofErr w:type="spellStart"/>
      <w:r>
        <w:t>entschliessen</w:t>
      </w:r>
      <w:proofErr w:type="spellEnd"/>
      <w:r>
        <w:t xml:space="preserve"> und </w:t>
      </w:r>
      <w:proofErr w:type="spellStart"/>
      <w:r>
        <w:t>werffen</w:t>
      </w:r>
      <w:proofErr w:type="spellEnd"/>
      <w:r>
        <w:t xml:space="preserve"> / </w:t>
      </w:r>
      <w:proofErr w:type="spellStart"/>
      <w:r>
        <w:t>dan</w:t>
      </w:r>
      <w:proofErr w:type="spellEnd"/>
      <w:r>
        <w:t xml:space="preserve"> ich sehe bey </w:t>
      </w:r>
      <w:proofErr w:type="spellStart"/>
      <w:r>
        <w:t>kriechischen</w:t>
      </w:r>
      <w:proofErr w:type="spellEnd"/>
      <w:r>
        <w:t xml:space="preserve"> und </w:t>
      </w:r>
      <w:proofErr w:type="spellStart"/>
      <w:r>
        <w:t>Lateynischenn</w:t>
      </w:r>
      <w:proofErr w:type="spellEnd"/>
      <w:r>
        <w:t xml:space="preserve"> </w:t>
      </w:r>
      <w:proofErr w:type="spellStart"/>
      <w:r>
        <w:t>lerern</w:t>
      </w:r>
      <w:proofErr w:type="spellEnd"/>
      <w:r>
        <w:t xml:space="preserve"> / das sie (doch mit </w:t>
      </w:r>
      <w:proofErr w:type="spellStart"/>
      <w:r>
        <w:t>unterscheyd</w:t>
      </w:r>
      <w:proofErr w:type="spellEnd"/>
      <w:r>
        <w:t xml:space="preserve"> / wie vor gesagt) als </w:t>
      </w:r>
      <w:proofErr w:type="spellStart"/>
      <w:r>
        <w:t>heylige</w:t>
      </w:r>
      <w:proofErr w:type="spellEnd"/>
      <w:r>
        <w:t xml:space="preserve"> Biblische </w:t>
      </w:r>
      <w:proofErr w:type="spellStart"/>
      <w:r>
        <w:t>schrifft</w:t>
      </w:r>
      <w:proofErr w:type="spellEnd"/>
      <w:r>
        <w:t xml:space="preserve"> </w:t>
      </w:r>
      <w:proofErr w:type="spellStart"/>
      <w:r>
        <w:t>geacht</w:t>
      </w:r>
      <w:proofErr w:type="spellEnd"/>
      <w:r>
        <w:t xml:space="preserve"> / </w:t>
      </w:r>
      <w:proofErr w:type="spellStart"/>
      <w:r>
        <w:t>genendt</w:t>
      </w:r>
      <w:proofErr w:type="spellEnd"/>
      <w:r>
        <w:t xml:space="preserve"> / und gebraucht werden. </w:t>
      </w:r>
      <w:proofErr w:type="spellStart"/>
      <w:r>
        <w:t>Unnd</w:t>
      </w:r>
      <w:proofErr w:type="spellEnd"/>
      <w:r>
        <w:t xml:space="preserve"> </w:t>
      </w:r>
      <w:proofErr w:type="spellStart"/>
      <w:r>
        <w:t>wan</w:t>
      </w:r>
      <w:proofErr w:type="spellEnd"/>
      <w:r>
        <w:t xml:space="preserve"> die </w:t>
      </w:r>
      <w:proofErr w:type="spellStart"/>
      <w:r>
        <w:t>lerer</w:t>
      </w:r>
      <w:proofErr w:type="spellEnd"/>
      <w:r>
        <w:t xml:space="preserve"> </w:t>
      </w:r>
      <w:proofErr w:type="spellStart"/>
      <w:r>
        <w:t>auff</w:t>
      </w:r>
      <w:proofErr w:type="spellEnd"/>
      <w:r>
        <w:t xml:space="preserve"> einen </w:t>
      </w:r>
      <w:proofErr w:type="spellStart"/>
      <w:r>
        <w:t>teyl</w:t>
      </w:r>
      <w:proofErr w:type="spellEnd"/>
      <w:r>
        <w:t xml:space="preserve"> fallen / </w:t>
      </w:r>
      <w:proofErr w:type="spellStart"/>
      <w:r>
        <w:t>ßo</w:t>
      </w:r>
      <w:proofErr w:type="spellEnd"/>
      <w:r>
        <w:t xml:space="preserve"> sprechen sie / das wir </w:t>
      </w:r>
      <w:proofErr w:type="spellStart"/>
      <w:r>
        <w:t>siben</w:t>
      </w:r>
      <w:proofErr w:type="spellEnd"/>
      <w:r>
        <w:t xml:space="preserve"> </w:t>
      </w:r>
      <w:proofErr w:type="spellStart"/>
      <w:r>
        <w:t>catholicas</w:t>
      </w:r>
      <w:proofErr w:type="spellEnd"/>
      <w:r>
        <w:t xml:space="preserve"> / </w:t>
      </w:r>
      <w:proofErr w:type="spellStart"/>
      <w:r>
        <w:t>canonicas</w:t>
      </w:r>
      <w:proofErr w:type="spellEnd"/>
      <w:r>
        <w:t xml:space="preserve"> et </w:t>
      </w:r>
      <w:proofErr w:type="spellStart"/>
      <w:r>
        <w:t>Apostolicas</w:t>
      </w:r>
      <w:proofErr w:type="spellEnd"/>
      <w:r>
        <w:t xml:space="preserve"> haben / sie sagen auch / das S. Paulus die </w:t>
      </w:r>
      <w:proofErr w:type="spellStart"/>
      <w:r>
        <w:t>Epistolen</w:t>
      </w:r>
      <w:proofErr w:type="spellEnd"/>
      <w:r>
        <w:t xml:space="preserve"> zu den </w:t>
      </w:r>
      <w:proofErr w:type="spellStart"/>
      <w:r>
        <w:t>Hebreyern</w:t>
      </w:r>
      <w:proofErr w:type="spellEnd"/>
      <w:r>
        <w:t xml:space="preserve"> gemacht / </w:t>
      </w:r>
      <w:proofErr w:type="spellStart"/>
      <w:r>
        <w:t>unn</w:t>
      </w:r>
      <w:proofErr w:type="spellEnd"/>
      <w:r>
        <w:t xml:space="preserve"> </w:t>
      </w:r>
      <w:proofErr w:type="spellStart"/>
      <w:r>
        <w:t>sanct</w:t>
      </w:r>
      <w:proofErr w:type="spellEnd"/>
      <w:r>
        <w:t xml:space="preserve"> Jacob d’ Apostel / die Epistel welche in der </w:t>
      </w:r>
      <w:proofErr w:type="spellStart"/>
      <w:r>
        <w:t>Biblien</w:t>
      </w:r>
      <w:proofErr w:type="spellEnd"/>
      <w:r>
        <w:t xml:space="preserve"> geschrieben. Item </w:t>
      </w:r>
      <w:proofErr w:type="spellStart"/>
      <w:r>
        <w:t>sanct</w:t>
      </w:r>
      <w:proofErr w:type="spellEnd"/>
      <w:r>
        <w:t xml:space="preserve"> Peter </w:t>
      </w:r>
      <w:proofErr w:type="spellStart"/>
      <w:r>
        <w:t>ij</w:t>
      </w:r>
      <w:proofErr w:type="spellEnd"/>
      <w:r>
        <w:t xml:space="preserve">. </w:t>
      </w:r>
      <w:proofErr w:type="spellStart"/>
      <w:r>
        <w:t>unnd</w:t>
      </w:r>
      <w:proofErr w:type="spellEnd"/>
      <w:r>
        <w:t xml:space="preserve"> </w:t>
      </w:r>
      <w:proofErr w:type="spellStart"/>
      <w:r>
        <w:t>sanct</w:t>
      </w:r>
      <w:proofErr w:type="spellEnd"/>
      <w:r>
        <w:t xml:space="preserve"> Johannes der </w:t>
      </w:r>
      <w:proofErr w:type="spellStart"/>
      <w:r>
        <w:t>Epostel</w:t>
      </w:r>
      <w:proofErr w:type="spellEnd"/>
      <w:r>
        <w:t xml:space="preserve"> </w:t>
      </w:r>
      <w:proofErr w:type="spellStart"/>
      <w:r>
        <w:t>iij</w:t>
      </w:r>
      <w:proofErr w:type="spellEnd"/>
      <w:r>
        <w:t xml:space="preserve">. </w:t>
      </w:r>
      <w:proofErr w:type="spellStart"/>
      <w:r>
        <w:t>unn</w:t>
      </w:r>
      <w:proofErr w:type="spellEnd"/>
      <w:r>
        <w:t xml:space="preserve"> </w:t>
      </w:r>
      <w:proofErr w:type="spellStart"/>
      <w:r>
        <w:t>sanct</w:t>
      </w:r>
      <w:proofErr w:type="spellEnd"/>
      <w:r>
        <w:t xml:space="preserve"> Judas der Apostel ein Epistel gemacht haben. Aber was von dem buch </w:t>
      </w:r>
      <w:proofErr w:type="spellStart"/>
      <w:r>
        <w:t>Apocalypsis</w:t>
      </w:r>
      <w:proofErr w:type="spellEnd"/>
      <w:r>
        <w:t xml:space="preserve"> zuhalten sey / hab ich </w:t>
      </w:r>
      <w:proofErr w:type="spellStart"/>
      <w:r>
        <w:t>nit</w:t>
      </w:r>
      <w:proofErr w:type="spellEnd"/>
      <w:r>
        <w:t xml:space="preserve"> verhalten / das ich </w:t>
      </w:r>
      <w:proofErr w:type="spellStart"/>
      <w:r>
        <w:t>nit</w:t>
      </w:r>
      <w:proofErr w:type="spellEnd"/>
      <w:r>
        <w:t xml:space="preserve"> glaub / das der Johannes / welcher ein Apostel </w:t>
      </w:r>
      <w:proofErr w:type="spellStart"/>
      <w:r>
        <w:t>genant</w:t>
      </w:r>
      <w:proofErr w:type="spellEnd"/>
      <w:r>
        <w:t xml:space="preserve"> / </w:t>
      </w:r>
      <w:proofErr w:type="spellStart"/>
      <w:r>
        <w:t>unnd</w:t>
      </w:r>
      <w:proofErr w:type="spellEnd"/>
      <w:r>
        <w:t xml:space="preserve"> das Evangelium Johannis / </w:t>
      </w:r>
      <w:proofErr w:type="spellStart"/>
      <w:r>
        <w:t>unnd</w:t>
      </w:r>
      <w:proofErr w:type="spellEnd"/>
      <w:r>
        <w:t xml:space="preserve"> drey andere Episteln </w:t>
      </w:r>
      <w:proofErr w:type="spellStart"/>
      <w:r>
        <w:t>sol</w:t>
      </w:r>
      <w:proofErr w:type="spellEnd"/>
      <w:r>
        <w:t xml:space="preserve"> </w:t>
      </w:r>
      <w:proofErr w:type="spellStart"/>
      <w:r>
        <w:t>geschriebenn</w:t>
      </w:r>
      <w:proofErr w:type="spellEnd"/>
      <w:r>
        <w:t xml:space="preserve"> / hab gemacht / </w:t>
      </w:r>
      <w:proofErr w:type="spellStart"/>
      <w:r>
        <w:t>Ursach</w:t>
      </w:r>
      <w:proofErr w:type="spellEnd"/>
      <w:r>
        <w:t xml:space="preserve"> / das gedachtes buch / nach </w:t>
      </w:r>
      <w:proofErr w:type="spellStart"/>
      <w:r>
        <w:t>art</w:t>
      </w:r>
      <w:proofErr w:type="spellEnd"/>
      <w:r>
        <w:t xml:space="preserve"> / nach </w:t>
      </w:r>
      <w:proofErr w:type="spellStart"/>
      <w:r>
        <w:t>gemuet</w:t>
      </w:r>
      <w:proofErr w:type="spellEnd"/>
      <w:r>
        <w:t xml:space="preserve"> hat / der anderen </w:t>
      </w:r>
      <w:proofErr w:type="spellStart"/>
      <w:r>
        <w:t>bucher</w:t>
      </w:r>
      <w:proofErr w:type="spellEnd"/>
      <w:r>
        <w:t xml:space="preserve"> / </w:t>
      </w:r>
      <w:proofErr w:type="spellStart"/>
      <w:r>
        <w:t>ßo</w:t>
      </w:r>
      <w:proofErr w:type="spellEnd"/>
      <w:r>
        <w:t xml:space="preserve"> von Johannes dem Apostel </w:t>
      </w:r>
      <w:proofErr w:type="spellStart"/>
      <w:r>
        <w:t>außgangen</w:t>
      </w:r>
      <w:proofErr w:type="spellEnd"/>
      <w:r>
        <w:t xml:space="preserve"> / </w:t>
      </w:r>
      <w:proofErr w:type="spellStart"/>
      <w:r>
        <w:t>unnd</w:t>
      </w:r>
      <w:proofErr w:type="spellEnd"/>
      <w:r>
        <w:t xml:space="preserve"> ist </w:t>
      </w:r>
      <w:proofErr w:type="spellStart"/>
      <w:r>
        <w:t>yhe</w:t>
      </w:r>
      <w:proofErr w:type="spellEnd"/>
      <w:r>
        <w:t xml:space="preserve"> </w:t>
      </w:r>
      <w:proofErr w:type="spellStart"/>
      <w:r>
        <w:t>einn</w:t>
      </w:r>
      <w:proofErr w:type="spellEnd"/>
      <w:r>
        <w:t xml:space="preserve"> </w:t>
      </w:r>
      <w:proofErr w:type="spellStart"/>
      <w:r>
        <w:t>merckliche</w:t>
      </w:r>
      <w:proofErr w:type="spellEnd"/>
      <w:r>
        <w:t xml:space="preserve"> </w:t>
      </w:r>
      <w:proofErr w:type="spellStart"/>
      <w:r>
        <w:t>anderung</w:t>
      </w:r>
      <w:proofErr w:type="spellEnd"/>
      <w:r>
        <w:t xml:space="preserve"> des </w:t>
      </w:r>
      <w:proofErr w:type="spellStart"/>
      <w:r>
        <w:t>stili</w:t>
      </w:r>
      <w:proofErr w:type="spellEnd"/>
      <w:r>
        <w:t xml:space="preserve"> / das ist / des </w:t>
      </w:r>
      <w:proofErr w:type="spellStart"/>
      <w:r>
        <w:t>fatem</w:t>
      </w:r>
      <w:proofErr w:type="spellEnd"/>
      <w:r>
        <w:t xml:space="preserve"> </w:t>
      </w:r>
      <w:proofErr w:type="spellStart"/>
      <w:r>
        <w:t>unnd</w:t>
      </w:r>
      <w:proofErr w:type="spellEnd"/>
      <w:r>
        <w:t xml:space="preserve"> </w:t>
      </w:r>
      <w:proofErr w:type="spellStart"/>
      <w:r>
        <w:t>tuchs</w:t>
      </w:r>
      <w:proofErr w:type="spellEnd"/>
      <w:r>
        <w:t xml:space="preserve"> / der </w:t>
      </w:r>
      <w:proofErr w:type="spellStart"/>
      <w:r>
        <w:t>red</w:t>
      </w:r>
      <w:proofErr w:type="spellEnd"/>
      <w:r>
        <w:t xml:space="preserve"> </w:t>
      </w:r>
      <w:proofErr w:type="spellStart"/>
      <w:r>
        <w:t>unnd</w:t>
      </w:r>
      <w:proofErr w:type="spellEnd"/>
      <w:r>
        <w:t xml:space="preserve"> der </w:t>
      </w:r>
      <w:proofErr w:type="spellStart"/>
      <w:r>
        <w:t>krafft</w:t>
      </w:r>
      <w:proofErr w:type="spellEnd"/>
      <w:r>
        <w:t xml:space="preserve"> / die sich in </w:t>
      </w:r>
      <w:proofErr w:type="spellStart"/>
      <w:r>
        <w:t>Apocalypsi</w:t>
      </w:r>
      <w:proofErr w:type="spellEnd"/>
      <w:r>
        <w:t xml:space="preserve"> </w:t>
      </w:r>
      <w:proofErr w:type="spellStart"/>
      <w:r>
        <w:t>ereygen</w:t>
      </w:r>
      <w:proofErr w:type="spellEnd"/>
      <w:r>
        <w:t xml:space="preserve"> und </w:t>
      </w:r>
      <w:proofErr w:type="spellStart"/>
      <w:r>
        <w:t>beweyßen</w:t>
      </w:r>
      <w:proofErr w:type="spellEnd"/>
      <w:r>
        <w:t xml:space="preserve"> thut / die </w:t>
      </w:r>
      <w:proofErr w:type="spellStart"/>
      <w:r>
        <w:t>red</w:t>
      </w:r>
      <w:proofErr w:type="spellEnd"/>
      <w:r>
        <w:t xml:space="preserve"> ist anders / </w:t>
      </w:r>
      <w:proofErr w:type="spellStart"/>
      <w:r>
        <w:t>ßo</w:t>
      </w:r>
      <w:proofErr w:type="spellEnd"/>
      <w:r>
        <w:t xml:space="preserve"> ist das </w:t>
      </w:r>
      <w:proofErr w:type="spellStart"/>
      <w:r>
        <w:t>ingenium</w:t>
      </w:r>
      <w:proofErr w:type="spellEnd"/>
      <w:r>
        <w:t xml:space="preserve"> anders / </w:t>
      </w:r>
      <w:proofErr w:type="spellStart"/>
      <w:r>
        <w:t>unnd</w:t>
      </w:r>
      <w:proofErr w:type="spellEnd"/>
      <w:r>
        <w:t xml:space="preserve"> ist dem vierten buch (das </w:t>
      </w:r>
      <w:proofErr w:type="spellStart"/>
      <w:r>
        <w:t>Esdre</w:t>
      </w:r>
      <w:proofErr w:type="spellEnd"/>
      <w:r>
        <w:t xml:space="preserve"> untergelegt) </w:t>
      </w:r>
      <w:proofErr w:type="spellStart"/>
      <w:r>
        <w:t>einlicher</w:t>
      </w:r>
      <w:proofErr w:type="spellEnd"/>
      <w:r>
        <w:t xml:space="preserve"> </w:t>
      </w:r>
      <w:proofErr w:type="spellStart"/>
      <w:r>
        <w:t>unn</w:t>
      </w:r>
      <w:proofErr w:type="spellEnd"/>
      <w:r>
        <w:t xml:space="preserve"> </w:t>
      </w:r>
      <w:proofErr w:type="spellStart"/>
      <w:r>
        <w:t>gleycher</w:t>
      </w:r>
      <w:proofErr w:type="spellEnd"/>
      <w:r>
        <w:t xml:space="preserve"> / </w:t>
      </w:r>
      <w:proofErr w:type="spellStart"/>
      <w:r>
        <w:t>dan</w:t>
      </w:r>
      <w:proofErr w:type="spellEnd"/>
      <w:r>
        <w:t xml:space="preserve"> den </w:t>
      </w:r>
      <w:proofErr w:type="spellStart"/>
      <w:r>
        <w:t>buchlin</w:t>
      </w:r>
      <w:proofErr w:type="spellEnd"/>
      <w:r>
        <w:t xml:space="preserve"> Johannis. Derwegen / </w:t>
      </w:r>
      <w:proofErr w:type="spellStart"/>
      <w:r>
        <w:t>unnd</w:t>
      </w:r>
      <w:proofErr w:type="spellEnd"/>
      <w:r>
        <w:t xml:space="preserve"> die </w:t>
      </w:r>
      <w:proofErr w:type="spellStart"/>
      <w:r>
        <w:t>weyl</w:t>
      </w:r>
      <w:proofErr w:type="spellEnd"/>
      <w:r>
        <w:t xml:space="preserve"> es </w:t>
      </w:r>
      <w:proofErr w:type="spellStart"/>
      <w:r>
        <w:t>ßo</w:t>
      </w:r>
      <w:proofErr w:type="spellEnd"/>
      <w:r>
        <w:t xml:space="preserve"> </w:t>
      </w:r>
      <w:proofErr w:type="spellStart"/>
      <w:r>
        <w:t>seher</w:t>
      </w:r>
      <w:proofErr w:type="spellEnd"/>
      <w:r>
        <w:t xml:space="preserve"> </w:t>
      </w:r>
      <w:proofErr w:type="spellStart"/>
      <w:r>
        <w:t>dunckel</w:t>
      </w:r>
      <w:proofErr w:type="spellEnd"/>
      <w:r>
        <w:t xml:space="preserve"> / </w:t>
      </w:r>
      <w:proofErr w:type="spellStart"/>
      <w:r>
        <w:t>unn</w:t>
      </w:r>
      <w:proofErr w:type="spellEnd"/>
      <w:r>
        <w:t xml:space="preserve"> mit </w:t>
      </w:r>
      <w:proofErr w:type="spellStart"/>
      <w:r>
        <w:t>gewulcken</w:t>
      </w:r>
      <w:proofErr w:type="spellEnd"/>
      <w:r>
        <w:t xml:space="preserve"> der </w:t>
      </w:r>
      <w:proofErr w:type="spellStart"/>
      <w:r>
        <w:t>gesicht</w:t>
      </w:r>
      <w:proofErr w:type="spellEnd"/>
      <w:r>
        <w:t xml:space="preserve"> verdecket / </w:t>
      </w:r>
      <w:proofErr w:type="spellStart"/>
      <w:r>
        <w:t>kan</w:t>
      </w:r>
      <w:proofErr w:type="spellEnd"/>
      <w:r>
        <w:t xml:space="preserve"> </w:t>
      </w:r>
      <w:proofErr w:type="spellStart"/>
      <w:r>
        <w:t>ichs</w:t>
      </w:r>
      <w:proofErr w:type="spellEnd"/>
      <w:r>
        <w:t xml:space="preserve"> schwerlich zu Biblischen </w:t>
      </w:r>
      <w:proofErr w:type="spellStart"/>
      <w:r>
        <w:t>schrifften</w:t>
      </w:r>
      <w:proofErr w:type="spellEnd"/>
      <w:r>
        <w:t xml:space="preserve"> setzen / aber doch / dieweil ich den ersten </w:t>
      </w:r>
      <w:proofErr w:type="spellStart"/>
      <w:r>
        <w:t>Canonen</w:t>
      </w:r>
      <w:proofErr w:type="spellEnd"/>
      <w:r>
        <w:t xml:space="preserve"> </w:t>
      </w:r>
      <w:proofErr w:type="spellStart"/>
      <w:r>
        <w:t>unnd</w:t>
      </w:r>
      <w:proofErr w:type="spellEnd"/>
      <w:r>
        <w:t xml:space="preserve"> begriff Biblischer </w:t>
      </w:r>
      <w:proofErr w:type="spellStart"/>
      <w:r>
        <w:t>bucher</w:t>
      </w:r>
      <w:proofErr w:type="spellEnd"/>
      <w:r>
        <w:t xml:space="preserve"> / </w:t>
      </w:r>
      <w:proofErr w:type="spellStart"/>
      <w:r>
        <w:t>ßo</w:t>
      </w:r>
      <w:proofErr w:type="spellEnd"/>
      <w:r>
        <w:t xml:space="preserve"> dem </w:t>
      </w:r>
      <w:proofErr w:type="spellStart"/>
      <w:r>
        <w:t>newenn</w:t>
      </w:r>
      <w:proofErr w:type="spellEnd"/>
      <w:r>
        <w:t xml:space="preserve"> </w:t>
      </w:r>
      <w:proofErr w:type="spellStart"/>
      <w:r>
        <w:t>testament</w:t>
      </w:r>
      <w:proofErr w:type="spellEnd"/>
      <w:r>
        <w:t xml:space="preserve"> </w:t>
      </w:r>
      <w:proofErr w:type="spellStart"/>
      <w:r>
        <w:t>zugehoret</w:t>
      </w:r>
      <w:proofErr w:type="spellEnd"/>
      <w:r>
        <w:t xml:space="preserve"> / noch </w:t>
      </w:r>
      <w:proofErr w:type="spellStart"/>
      <w:r>
        <w:t>nit</w:t>
      </w:r>
      <w:proofErr w:type="spellEnd"/>
      <w:r>
        <w:t xml:space="preserve"> hab </w:t>
      </w:r>
      <w:proofErr w:type="spellStart"/>
      <w:r>
        <w:t>zuhenden</w:t>
      </w:r>
      <w:proofErr w:type="spellEnd"/>
      <w:r>
        <w:t xml:space="preserve"> gehabt / und </w:t>
      </w:r>
      <w:proofErr w:type="spellStart"/>
      <w:r>
        <w:t>Apocalypsis</w:t>
      </w:r>
      <w:proofErr w:type="spellEnd"/>
      <w:r>
        <w:t xml:space="preserve"> zu den </w:t>
      </w:r>
      <w:proofErr w:type="spellStart"/>
      <w:r>
        <w:t>buchern</w:t>
      </w:r>
      <w:proofErr w:type="spellEnd"/>
      <w:r>
        <w:t xml:space="preserve"> des </w:t>
      </w:r>
      <w:proofErr w:type="spellStart"/>
      <w:r>
        <w:t>newen</w:t>
      </w:r>
      <w:proofErr w:type="spellEnd"/>
      <w:r>
        <w:t xml:space="preserve"> </w:t>
      </w:r>
      <w:proofErr w:type="spellStart"/>
      <w:r>
        <w:t>gesetzes</w:t>
      </w:r>
      <w:proofErr w:type="spellEnd"/>
      <w:r>
        <w:t xml:space="preserve"> </w:t>
      </w:r>
      <w:proofErr w:type="spellStart"/>
      <w:r>
        <w:t>angepunden</w:t>
      </w:r>
      <w:proofErr w:type="spellEnd"/>
      <w:r>
        <w:t xml:space="preserve"> / </w:t>
      </w:r>
      <w:proofErr w:type="spellStart"/>
      <w:r>
        <w:t>wil</w:t>
      </w:r>
      <w:proofErr w:type="spellEnd"/>
      <w:r>
        <w:t xml:space="preserve"> ich nicht </w:t>
      </w:r>
      <w:proofErr w:type="spellStart"/>
      <w:r>
        <w:t>urteylen</w:t>
      </w:r>
      <w:proofErr w:type="spellEnd"/>
      <w:r>
        <w:t xml:space="preserve"> / und </w:t>
      </w:r>
      <w:proofErr w:type="spellStart"/>
      <w:r>
        <w:t>ytzt</w:t>
      </w:r>
      <w:proofErr w:type="spellEnd"/>
      <w:r>
        <w:t xml:space="preserve"> ein </w:t>
      </w:r>
      <w:proofErr w:type="spellStart"/>
      <w:r>
        <w:t>figur</w:t>
      </w:r>
      <w:proofErr w:type="spellEnd"/>
      <w:r>
        <w:t xml:space="preserve"> der Biblischen </w:t>
      </w:r>
      <w:proofErr w:type="spellStart"/>
      <w:r>
        <w:t>bucher</w:t>
      </w:r>
      <w:proofErr w:type="spellEnd"/>
      <w:r>
        <w:t xml:space="preserve"> letztes </w:t>
      </w:r>
      <w:proofErr w:type="spellStart"/>
      <w:r>
        <w:t>gradts</w:t>
      </w:r>
      <w:proofErr w:type="spellEnd"/>
      <w:r>
        <w:t xml:space="preserve"> auch </w:t>
      </w:r>
      <w:proofErr w:type="spellStart"/>
      <w:r>
        <w:t>zaygen</w:t>
      </w:r>
      <w:proofErr w:type="spellEnd"/>
      <w:r>
        <w:t xml:space="preserve"> / </w:t>
      </w:r>
      <w:proofErr w:type="spellStart"/>
      <w:r>
        <w:t>alßo</w:t>
      </w:r>
      <w:proofErr w:type="spellEnd"/>
      <w:r>
        <w:t xml:space="preserve">. </w:t>
      </w:r>
    </w:p>
    <w:p w14:paraId="565721B6" w14:textId="77777777" w:rsidR="00031617" w:rsidRDefault="00031617" w:rsidP="00031617">
      <w:pPr>
        <w:pStyle w:val="StandardWeb"/>
      </w:pPr>
      <w:r>
        <w:t xml:space="preserve">i. i. Epistel zu den </w:t>
      </w:r>
      <w:proofErr w:type="spellStart"/>
      <w:r>
        <w:t>Hebreyern</w:t>
      </w:r>
      <w:proofErr w:type="spellEnd"/>
      <w:r>
        <w:t xml:space="preserve"> </w:t>
      </w:r>
      <w:r>
        <w:br/>
      </w:r>
      <w:proofErr w:type="spellStart"/>
      <w:r>
        <w:t>ij</w:t>
      </w:r>
      <w:proofErr w:type="spellEnd"/>
      <w:r>
        <w:t>. Ein Epistel Jacobi</w:t>
      </w:r>
      <w:r>
        <w:br/>
      </w:r>
      <w:proofErr w:type="spellStart"/>
      <w:r>
        <w:t>iij</w:t>
      </w:r>
      <w:proofErr w:type="spellEnd"/>
      <w:r>
        <w:t>. Die andere Epistel Petri</w:t>
      </w:r>
      <w:r>
        <w:br/>
      </w:r>
      <w:proofErr w:type="spellStart"/>
      <w:r>
        <w:t>iiij</w:t>
      </w:r>
      <w:proofErr w:type="spellEnd"/>
      <w:r>
        <w:t xml:space="preserve">. Die letzte </w:t>
      </w:r>
      <w:proofErr w:type="spellStart"/>
      <w:r>
        <w:t>zwue</w:t>
      </w:r>
      <w:proofErr w:type="spellEnd"/>
      <w:r>
        <w:t xml:space="preserve"> Johannis</w:t>
      </w:r>
      <w:r>
        <w:br/>
        <w:t>v. Eine Jude</w:t>
      </w:r>
      <w:r>
        <w:br/>
        <w:t xml:space="preserve">vi. Und das aller </w:t>
      </w:r>
      <w:proofErr w:type="spellStart"/>
      <w:r>
        <w:t>nyderst</w:t>
      </w:r>
      <w:proofErr w:type="spellEnd"/>
      <w:r>
        <w:t xml:space="preserve"> buch / </w:t>
      </w:r>
      <w:proofErr w:type="spellStart"/>
      <w:r>
        <w:t>Apocalypsis</w:t>
      </w:r>
      <w:proofErr w:type="spellEnd"/>
      <w:r>
        <w:t xml:space="preserve"> Johannis des Theologen. </w:t>
      </w:r>
    </w:p>
    <w:p w14:paraId="67B53202" w14:textId="77777777" w:rsidR="00031617" w:rsidRDefault="00031617" w:rsidP="00031617">
      <w:pPr>
        <w:pStyle w:val="StandardWeb"/>
      </w:pPr>
      <w:r>
        <w:t xml:space="preserve">Nun folgen die </w:t>
      </w:r>
      <w:proofErr w:type="spellStart"/>
      <w:r>
        <w:t>Apocryphen</w:t>
      </w:r>
      <w:proofErr w:type="spellEnd"/>
      <w:r>
        <w:t xml:space="preserve"> altes und </w:t>
      </w:r>
      <w:proofErr w:type="spellStart"/>
      <w:r>
        <w:t>newes</w:t>
      </w:r>
      <w:proofErr w:type="spellEnd"/>
      <w:r>
        <w:t xml:space="preserve"> </w:t>
      </w:r>
      <w:proofErr w:type="spellStart"/>
      <w:r>
        <w:t>gesetzes</w:t>
      </w:r>
      <w:proofErr w:type="spellEnd"/>
      <w:r>
        <w:t xml:space="preserve"> / der sich die </w:t>
      </w:r>
      <w:proofErr w:type="spellStart"/>
      <w:r>
        <w:t>kirch</w:t>
      </w:r>
      <w:proofErr w:type="spellEnd"/>
      <w:r>
        <w:t xml:space="preserve"> / </w:t>
      </w:r>
      <w:proofErr w:type="spellStart"/>
      <w:r>
        <w:t>kegen</w:t>
      </w:r>
      <w:proofErr w:type="spellEnd"/>
      <w:r>
        <w:t xml:space="preserve"> </w:t>
      </w:r>
      <w:proofErr w:type="spellStart"/>
      <w:r>
        <w:t>starcken</w:t>
      </w:r>
      <w:proofErr w:type="spellEnd"/>
      <w:r>
        <w:t xml:space="preserve"> </w:t>
      </w:r>
      <w:proofErr w:type="spellStart"/>
      <w:r>
        <w:t>feynden</w:t>
      </w:r>
      <w:proofErr w:type="spellEnd"/>
      <w:r>
        <w:t xml:space="preserve"> / </w:t>
      </w:r>
      <w:proofErr w:type="spellStart"/>
      <w:r>
        <w:t>nit</w:t>
      </w:r>
      <w:proofErr w:type="spellEnd"/>
      <w:r>
        <w:t xml:space="preserve"> gebraucht / und </w:t>
      </w:r>
      <w:proofErr w:type="spellStart"/>
      <w:r>
        <w:t>alßo</w:t>
      </w:r>
      <w:proofErr w:type="spellEnd"/>
      <w:r>
        <w:t xml:space="preserve"> sie </w:t>
      </w:r>
      <w:proofErr w:type="spellStart"/>
      <w:r>
        <w:t>nit</w:t>
      </w:r>
      <w:proofErr w:type="spellEnd"/>
      <w:r>
        <w:t xml:space="preserve"> </w:t>
      </w:r>
      <w:proofErr w:type="spellStart"/>
      <w:r>
        <w:t>erkendet</w:t>
      </w:r>
      <w:proofErr w:type="spellEnd"/>
      <w:r>
        <w:t xml:space="preserve"> / Nemlich / </w:t>
      </w:r>
    </w:p>
    <w:p w14:paraId="2D4C7056" w14:textId="77777777" w:rsidR="00031617" w:rsidRDefault="00031617" w:rsidP="00031617">
      <w:pPr>
        <w:pStyle w:val="StandardWeb"/>
      </w:pPr>
      <w:r>
        <w:t xml:space="preserve">i. </w:t>
      </w:r>
      <w:proofErr w:type="spellStart"/>
      <w:r>
        <w:t>Sapientie</w:t>
      </w:r>
      <w:proofErr w:type="spellEnd"/>
      <w:r>
        <w:br/>
      </w:r>
      <w:proofErr w:type="spellStart"/>
      <w:r>
        <w:t>ij</w:t>
      </w:r>
      <w:proofErr w:type="spellEnd"/>
      <w:r>
        <w:t xml:space="preserve">. </w:t>
      </w:r>
      <w:proofErr w:type="spellStart"/>
      <w:r>
        <w:t>Ecclesiastici</w:t>
      </w:r>
      <w:proofErr w:type="spellEnd"/>
      <w:r>
        <w:t xml:space="preserve"> / das die kugeln </w:t>
      </w:r>
      <w:proofErr w:type="spellStart"/>
      <w:r>
        <w:t>geystlich</w:t>
      </w:r>
      <w:proofErr w:type="spellEnd"/>
      <w:r>
        <w:t xml:space="preserve"> </w:t>
      </w:r>
      <w:proofErr w:type="spellStart"/>
      <w:r>
        <w:t>zucht</w:t>
      </w:r>
      <w:proofErr w:type="spellEnd"/>
      <w:r>
        <w:t xml:space="preserve"> nennen. </w:t>
      </w:r>
      <w:r>
        <w:br/>
      </w:r>
      <w:proofErr w:type="spellStart"/>
      <w:r>
        <w:t>iij</w:t>
      </w:r>
      <w:proofErr w:type="spellEnd"/>
      <w:r>
        <w:t>. Judith</w:t>
      </w:r>
      <w:r>
        <w:br/>
      </w:r>
      <w:proofErr w:type="spellStart"/>
      <w:r>
        <w:t>iiij</w:t>
      </w:r>
      <w:proofErr w:type="spellEnd"/>
      <w:r>
        <w:t xml:space="preserve">. </w:t>
      </w:r>
      <w:proofErr w:type="spellStart"/>
      <w:r>
        <w:t>Tobie</w:t>
      </w:r>
      <w:proofErr w:type="spellEnd"/>
      <w:r>
        <w:t xml:space="preserve"> / des sich </w:t>
      </w:r>
      <w:proofErr w:type="spellStart"/>
      <w:r>
        <w:t>etzliche</w:t>
      </w:r>
      <w:proofErr w:type="spellEnd"/>
      <w:r>
        <w:t xml:space="preserve"> </w:t>
      </w:r>
      <w:proofErr w:type="spellStart"/>
      <w:r>
        <w:t>ertichte</w:t>
      </w:r>
      <w:proofErr w:type="spellEnd"/>
      <w:r>
        <w:t xml:space="preserve"> </w:t>
      </w:r>
      <w:proofErr w:type="spellStart"/>
      <w:r>
        <w:t>petler</w:t>
      </w:r>
      <w:proofErr w:type="spellEnd"/>
      <w:r>
        <w:t xml:space="preserve"> / den armen </w:t>
      </w:r>
      <w:proofErr w:type="spellStart"/>
      <w:r>
        <w:t>zuschaden</w:t>
      </w:r>
      <w:proofErr w:type="spellEnd"/>
      <w:r>
        <w:t xml:space="preserve"> / </w:t>
      </w:r>
      <w:proofErr w:type="spellStart"/>
      <w:r>
        <w:t>behelffen</w:t>
      </w:r>
      <w:proofErr w:type="spellEnd"/>
      <w:r>
        <w:t>.</w:t>
      </w:r>
      <w:r>
        <w:br/>
        <w:t xml:space="preserve">v. </w:t>
      </w:r>
      <w:proofErr w:type="spellStart"/>
      <w:r>
        <w:t>ij</w:t>
      </w:r>
      <w:proofErr w:type="spellEnd"/>
      <w:r>
        <w:t xml:space="preserve">. </w:t>
      </w:r>
      <w:proofErr w:type="spellStart"/>
      <w:r>
        <w:t>bucher</w:t>
      </w:r>
      <w:proofErr w:type="spellEnd"/>
      <w:r>
        <w:t xml:space="preserve"> </w:t>
      </w:r>
      <w:proofErr w:type="spellStart"/>
      <w:r>
        <w:t>Machabeorum</w:t>
      </w:r>
      <w:proofErr w:type="spellEnd"/>
      <w:r>
        <w:t xml:space="preserve"> / des gebrauchen sich die </w:t>
      </w:r>
      <w:proofErr w:type="spellStart"/>
      <w:r>
        <w:t>pfarhern</w:t>
      </w:r>
      <w:proofErr w:type="spellEnd"/>
      <w:r>
        <w:t xml:space="preserve"> pro </w:t>
      </w:r>
      <w:proofErr w:type="spellStart"/>
      <w:r>
        <w:t>requiem</w:t>
      </w:r>
      <w:proofErr w:type="spellEnd"/>
      <w:r>
        <w:t xml:space="preserve"> </w:t>
      </w:r>
      <w:proofErr w:type="spellStart"/>
      <w:r>
        <w:t>eternam</w:t>
      </w:r>
      <w:proofErr w:type="spellEnd"/>
      <w:r>
        <w:t xml:space="preserve"> / und pro </w:t>
      </w:r>
      <w:proofErr w:type="spellStart"/>
      <w:r>
        <w:t>dona</w:t>
      </w:r>
      <w:proofErr w:type="spellEnd"/>
      <w:r>
        <w:t xml:space="preserve"> nobis / </w:t>
      </w:r>
      <w:proofErr w:type="spellStart"/>
      <w:r>
        <w:t>widder</w:t>
      </w:r>
      <w:proofErr w:type="spellEnd"/>
      <w:r>
        <w:t xml:space="preserve"> </w:t>
      </w:r>
      <w:proofErr w:type="spellStart"/>
      <w:r>
        <w:t>pawren</w:t>
      </w:r>
      <w:proofErr w:type="spellEnd"/>
      <w:r>
        <w:br/>
        <w:t xml:space="preserve">vi. Baruch ist ein </w:t>
      </w:r>
      <w:proofErr w:type="spellStart"/>
      <w:r>
        <w:t>schreyber</w:t>
      </w:r>
      <w:proofErr w:type="spellEnd"/>
      <w:r>
        <w:t xml:space="preserve"> </w:t>
      </w:r>
      <w:proofErr w:type="spellStart"/>
      <w:r>
        <w:t>Hieremiae</w:t>
      </w:r>
      <w:proofErr w:type="spellEnd"/>
      <w:r>
        <w:t xml:space="preserve"> </w:t>
      </w:r>
      <w:proofErr w:type="spellStart"/>
      <w:r>
        <w:t>gewst</w:t>
      </w:r>
      <w:proofErr w:type="spellEnd"/>
      <w:r>
        <w:t xml:space="preserve"> / und hat gut </w:t>
      </w:r>
      <w:proofErr w:type="spellStart"/>
      <w:r>
        <w:t>reed</w:t>
      </w:r>
      <w:proofErr w:type="spellEnd"/>
      <w:r>
        <w:t xml:space="preserve">. </w:t>
      </w:r>
      <w:proofErr w:type="spellStart"/>
      <w:r>
        <w:t>Disse</w:t>
      </w:r>
      <w:proofErr w:type="spellEnd"/>
      <w:r>
        <w:t xml:space="preserve"> </w:t>
      </w:r>
      <w:proofErr w:type="spellStart"/>
      <w:r>
        <w:t>bucher</w:t>
      </w:r>
      <w:proofErr w:type="spellEnd"/>
      <w:r>
        <w:t xml:space="preserve"> gebrauchen </w:t>
      </w:r>
      <w:proofErr w:type="spellStart"/>
      <w:r>
        <w:t>etzliche</w:t>
      </w:r>
      <w:proofErr w:type="spellEnd"/>
      <w:r>
        <w:t xml:space="preserve"> Juden </w:t>
      </w:r>
      <w:proofErr w:type="spellStart"/>
      <w:r>
        <w:t>zeitten</w:t>
      </w:r>
      <w:proofErr w:type="spellEnd"/>
      <w:r>
        <w:t xml:space="preserve"> (wie wir Augustinum </w:t>
      </w:r>
      <w:proofErr w:type="spellStart"/>
      <w:r>
        <w:t>unn</w:t>
      </w:r>
      <w:proofErr w:type="spellEnd"/>
      <w:r>
        <w:t xml:space="preserve"> </w:t>
      </w:r>
      <w:proofErr w:type="spellStart"/>
      <w:r>
        <w:t>Hieronymum</w:t>
      </w:r>
      <w:proofErr w:type="spellEnd"/>
      <w:r>
        <w:t xml:space="preserve"> / </w:t>
      </w:r>
      <w:proofErr w:type="spellStart"/>
      <w:r>
        <w:t>unn</w:t>
      </w:r>
      <w:proofErr w:type="spellEnd"/>
      <w:r>
        <w:t xml:space="preserve"> der </w:t>
      </w:r>
      <w:proofErr w:type="spellStart"/>
      <w:r>
        <w:t>gleychen</w:t>
      </w:r>
      <w:proofErr w:type="spellEnd"/>
      <w:r>
        <w:t xml:space="preserve"> / in </w:t>
      </w:r>
      <w:proofErr w:type="spellStart"/>
      <w:r>
        <w:t>yhn</w:t>
      </w:r>
      <w:proofErr w:type="spellEnd"/>
      <w:r>
        <w:t xml:space="preserve"> </w:t>
      </w:r>
      <w:proofErr w:type="spellStart"/>
      <w:r>
        <w:t>schreyben</w:t>
      </w:r>
      <w:proofErr w:type="spellEnd"/>
      <w:r>
        <w:t xml:space="preserve"> </w:t>
      </w:r>
      <w:proofErr w:type="spellStart"/>
      <w:r>
        <w:t>unn</w:t>
      </w:r>
      <w:proofErr w:type="spellEnd"/>
      <w:r>
        <w:t xml:space="preserve"> </w:t>
      </w:r>
      <w:proofErr w:type="spellStart"/>
      <w:r>
        <w:t>disputiren</w:t>
      </w:r>
      <w:proofErr w:type="spellEnd"/>
      <w:r>
        <w:t xml:space="preserve"> </w:t>
      </w:r>
      <w:proofErr w:type="spellStart"/>
      <w:r>
        <w:t>furtragen</w:t>
      </w:r>
      <w:proofErr w:type="spellEnd"/>
      <w:r>
        <w:t xml:space="preserve">) </w:t>
      </w:r>
      <w:proofErr w:type="spellStart"/>
      <w:r>
        <w:t>unnd</w:t>
      </w:r>
      <w:proofErr w:type="spellEnd"/>
      <w:r>
        <w:t xml:space="preserve"> nennen sie </w:t>
      </w:r>
      <w:proofErr w:type="spellStart"/>
      <w:r>
        <w:t>heylige</w:t>
      </w:r>
      <w:proofErr w:type="spellEnd"/>
      <w:r>
        <w:t xml:space="preserve"> </w:t>
      </w:r>
      <w:proofErr w:type="spellStart"/>
      <w:r>
        <w:t>bucher</w:t>
      </w:r>
      <w:proofErr w:type="spellEnd"/>
      <w:r>
        <w:t xml:space="preserve"> / aber kein </w:t>
      </w:r>
      <w:proofErr w:type="spellStart"/>
      <w:r>
        <w:t>verstendiger</w:t>
      </w:r>
      <w:proofErr w:type="spellEnd"/>
      <w:r>
        <w:t xml:space="preserve"> gebraucht sie / als </w:t>
      </w:r>
      <w:proofErr w:type="spellStart"/>
      <w:r>
        <w:t>unn</w:t>
      </w:r>
      <w:proofErr w:type="spellEnd"/>
      <w:r>
        <w:t xml:space="preserve"> </w:t>
      </w:r>
      <w:proofErr w:type="spellStart"/>
      <w:r>
        <w:t>fur</w:t>
      </w:r>
      <w:proofErr w:type="spellEnd"/>
      <w:r>
        <w:t xml:space="preserve"> Biblisch.</w:t>
      </w:r>
      <w:r>
        <w:br/>
      </w:r>
      <w:proofErr w:type="spellStart"/>
      <w:r>
        <w:t>vij</w:t>
      </w:r>
      <w:proofErr w:type="spellEnd"/>
      <w:r>
        <w:t>. Das gebet Manasse.</w:t>
      </w:r>
      <w:r>
        <w:br/>
      </w:r>
      <w:proofErr w:type="spellStart"/>
      <w:r>
        <w:t>viij</w:t>
      </w:r>
      <w:proofErr w:type="spellEnd"/>
      <w:r>
        <w:t xml:space="preserve">. Zwey letzte </w:t>
      </w:r>
      <w:proofErr w:type="spellStart"/>
      <w:r>
        <w:t>bucher</w:t>
      </w:r>
      <w:proofErr w:type="spellEnd"/>
      <w:r>
        <w:t xml:space="preserve"> / </w:t>
      </w:r>
      <w:proofErr w:type="spellStart"/>
      <w:r>
        <w:t>ßo</w:t>
      </w:r>
      <w:proofErr w:type="spellEnd"/>
      <w:r>
        <w:t xml:space="preserve"> </w:t>
      </w:r>
      <w:proofErr w:type="spellStart"/>
      <w:r>
        <w:t>Esore</w:t>
      </w:r>
      <w:proofErr w:type="spellEnd"/>
      <w:r>
        <w:t xml:space="preserve"> mit </w:t>
      </w:r>
      <w:proofErr w:type="spellStart"/>
      <w:r>
        <w:t>frevel</w:t>
      </w:r>
      <w:proofErr w:type="spellEnd"/>
      <w:r>
        <w:t xml:space="preserve"> zugeschrieben / werden </w:t>
      </w:r>
      <w:proofErr w:type="spellStart"/>
      <w:r>
        <w:t>offtmals</w:t>
      </w:r>
      <w:proofErr w:type="spellEnd"/>
      <w:r>
        <w:t xml:space="preserve"> von </w:t>
      </w:r>
      <w:proofErr w:type="spellStart"/>
      <w:r>
        <w:t>Hieronymo</w:t>
      </w:r>
      <w:proofErr w:type="spellEnd"/>
      <w:r>
        <w:t xml:space="preserve"> verlacht / und </w:t>
      </w:r>
      <w:proofErr w:type="spellStart"/>
      <w:r>
        <w:t>abwichtig</w:t>
      </w:r>
      <w:proofErr w:type="spellEnd"/>
      <w:r>
        <w:t xml:space="preserve"> und </w:t>
      </w:r>
      <w:proofErr w:type="spellStart"/>
      <w:r>
        <w:t>tholl</w:t>
      </w:r>
      <w:proofErr w:type="spellEnd"/>
      <w:r>
        <w:t xml:space="preserve"> </w:t>
      </w:r>
      <w:proofErr w:type="spellStart"/>
      <w:r>
        <w:t>reed</w:t>
      </w:r>
      <w:proofErr w:type="spellEnd"/>
      <w:r>
        <w:t xml:space="preserve"> </w:t>
      </w:r>
      <w:proofErr w:type="spellStart"/>
      <w:r>
        <w:t>genent</w:t>
      </w:r>
      <w:proofErr w:type="spellEnd"/>
      <w:r>
        <w:t>.</w:t>
      </w:r>
      <w:r>
        <w:br/>
        <w:t xml:space="preserve">ix. Ein gut </w:t>
      </w:r>
      <w:proofErr w:type="spellStart"/>
      <w:r>
        <w:t>teyl</w:t>
      </w:r>
      <w:proofErr w:type="spellEnd"/>
      <w:r>
        <w:t xml:space="preserve"> / des </w:t>
      </w:r>
      <w:proofErr w:type="spellStart"/>
      <w:r>
        <w:t>iij</w:t>
      </w:r>
      <w:proofErr w:type="spellEnd"/>
      <w:r>
        <w:t xml:space="preserve">. </w:t>
      </w:r>
      <w:proofErr w:type="spellStart"/>
      <w:r>
        <w:t>capittels</w:t>
      </w:r>
      <w:proofErr w:type="spellEnd"/>
      <w:r>
        <w:t xml:space="preserve"> Danielis verlachen </w:t>
      </w:r>
      <w:proofErr w:type="spellStart"/>
      <w:r>
        <w:t>etzlich</w:t>
      </w:r>
      <w:proofErr w:type="spellEnd"/>
      <w:r>
        <w:t xml:space="preserve"> / und spotten der Christen mit dem </w:t>
      </w:r>
      <w:proofErr w:type="spellStart"/>
      <w:r>
        <w:t>gesang</w:t>
      </w:r>
      <w:proofErr w:type="spellEnd"/>
      <w:r>
        <w:t xml:space="preserve"> der </w:t>
      </w:r>
      <w:proofErr w:type="spellStart"/>
      <w:r>
        <w:t>iij</w:t>
      </w:r>
      <w:proofErr w:type="spellEnd"/>
      <w:r>
        <w:t xml:space="preserve">. </w:t>
      </w:r>
      <w:proofErr w:type="spellStart"/>
      <w:r>
        <w:t>kinder</w:t>
      </w:r>
      <w:proofErr w:type="spellEnd"/>
      <w:r>
        <w:t xml:space="preserve"> / die in </w:t>
      </w:r>
      <w:proofErr w:type="spellStart"/>
      <w:r>
        <w:t>fewrigen</w:t>
      </w:r>
      <w:proofErr w:type="spellEnd"/>
      <w:r>
        <w:t xml:space="preserve"> </w:t>
      </w:r>
      <w:proofErr w:type="spellStart"/>
      <w:r>
        <w:t>oven</w:t>
      </w:r>
      <w:proofErr w:type="spellEnd"/>
      <w:r>
        <w:t xml:space="preserve"> sollen gesungen haben.</w:t>
      </w:r>
      <w:r>
        <w:br/>
        <w:t xml:space="preserve">x. Die </w:t>
      </w:r>
      <w:proofErr w:type="spellStart"/>
      <w:r>
        <w:t>ij</w:t>
      </w:r>
      <w:proofErr w:type="spellEnd"/>
      <w:r>
        <w:t xml:space="preserve">. letzte </w:t>
      </w:r>
      <w:proofErr w:type="spellStart"/>
      <w:r>
        <w:t>capittel</w:t>
      </w:r>
      <w:proofErr w:type="spellEnd"/>
      <w:r>
        <w:t xml:space="preserve"> Danielis / Nemlich die </w:t>
      </w:r>
      <w:proofErr w:type="spellStart"/>
      <w:r>
        <w:t>historien</w:t>
      </w:r>
      <w:proofErr w:type="spellEnd"/>
      <w:r>
        <w:t xml:space="preserve"> Susanne / von dem </w:t>
      </w:r>
      <w:proofErr w:type="spellStart"/>
      <w:r>
        <w:t>abtgot</w:t>
      </w:r>
      <w:proofErr w:type="spellEnd"/>
      <w:r>
        <w:t xml:space="preserve"> Bel </w:t>
      </w:r>
      <w:proofErr w:type="spellStart"/>
      <w:r>
        <w:t>genant</w:t>
      </w:r>
      <w:proofErr w:type="spellEnd"/>
      <w:r>
        <w:t xml:space="preserve"> / von dem Drachen und </w:t>
      </w:r>
      <w:proofErr w:type="spellStart"/>
      <w:r>
        <w:t>Abakuk</w:t>
      </w:r>
      <w:proofErr w:type="spellEnd"/>
      <w:r>
        <w:t>.</w:t>
      </w:r>
      <w:r>
        <w:br/>
        <w:t xml:space="preserve">ci. Das letzte </w:t>
      </w:r>
      <w:proofErr w:type="spellStart"/>
      <w:r>
        <w:t>capittel</w:t>
      </w:r>
      <w:proofErr w:type="spellEnd"/>
      <w:r>
        <w:t xml:space="preserve"> Marci.</w:t>
      </w:r>
      <w:r>
        <w:br/>
      </w:r>
      <w:proofErr w:type="spellStart"/>
      <w:r>
        <w:t>xij</w:t>
      </w:r>
      <w:proofErr w:type="spellEnd"/>
      <w:r>
        <w:t xml:space="preserve">. Die Epistel die man Pauli (zu den </w:t>
      </w:r>
      <w:proofErr w:type="spellStart"/>
      <w:r>
        <w:t>Laodiciern</w:t>
      </w:r>
      <w:proofErr w:type="spellEnd"/>
      <w:r>
        <w:t xml:space="preserve">) achtet / ist gar </w:t>
      </w:r>
      <w:proofErr w:type="spellStart"/>
      <w:r>
        <w:t>vorworffen</w:t>
      </w:r>
      <w:proofErr w:type="spellEnd"/>
      <w:r>
        <w:t xml:space="preserve">. </w:t>
      </w:r>
    </w:p>
    <w:p w14:paraId="687E6583" w14:textId="77777777" w:rsidR="00031617" w:rsidRDefault="00031617" w:rsidP="00031617">
      <w:pPr>
        <w:pStyle w:val="StandardWeb"/>
      </w:pPr>
      <w:r>
        <w:t xml:space="preserve">Das hab ich </w:t>
      </w:r>
      <w:proofErr w:type="spellStart"/>
      <w:r>
        <w:t>kurtzlich</w:t>
      </w:r>
      <w:proofErr w:type="spellEnd"/>
      <w:r>
        <w:t xml:space="preserve"> / wie </w:t>
      </w:r>
      <w:proofErr w:type="spellStart"/>
      <w:r>
        <w:t>obgemelt</w:t>
      </w:r>
      <w:proofErr w:type="spellEnd"/>
      <w:r>
        <w:t xml:space="preserve"> / geschrieben / damit </w:t>
      </w:r>
      <w:proofErr w:type="spellStart"/>
      <w:r>
        <w:t>antzeygung</w:t>
      </w:r>
      <w:proofErr w:type="spellEnd"/>
      <w:r>
        <w:t xml:space="preserve"> </w:t>
      </w:r>
      <w:proofErr w:type="spellStart"/>
      <w:r>
        <w:t>zuthun</w:t>
      </w:r>
      <w:proofErr w:type="spellEnd"/>
      <w:r>
        <w:t xml:space="preserve"> / das ich euch </w:t>
      </w:r>
      <w:proofErr w:type="spellStart"/>
      <w:r>
        <w:t>unn</w:t>
      </w:r>
      <w:proofErr w:type="spellEnd"/>
      <w:r>
        <w:t xml:space="preserve"> den </w:t>
      </w:r>
      <w:proofErr w:type="spellStart"/>
      <w:r>
        <w:t>ewern</w:t>
      </w:r>
      <w:proofErr w:type="spellEnd"/>
      <w:r>
        <w:t xml:space="preserve"> / </w:t>
      </w:r>
      <w:proofErr w:type="spellStart"/>
      <w:r>
        <w:t>sond’lich</w:t>
      </w:r>
      <w:proofErr w:type="spellEnd"/>
      <w:r>
        <w:t xml:space="preserve"> den </w:t>
      </w:r>
      <w:proofErr w:type="spellStart"/>
      <w:r>
        <w:t>doctor</w:t>
      </w:r>
      <w:proofErr w:type="spellEnd"/>
      <w:r>
        <w:t xml:space="preserve"> </w:t>
      </w:r>
      <w:proofErr w:type="spellStart"/>
      <w:r>
        <w:t>unn</w:t>
      </w:r>
      <w:proofErr w:type="spellEnd"/>
      <w:r>
        <w:t xml:space="preserve"> </w:t>
      </w:r>
      <w:proofErr w:type="spellStart"/>
      <w:r>
        <w:t>magister</w:t>
      </w:r>
      <w:proofErr w:type="spellEnd"/>
      <w:r>
        <w:t xml:space="preserve"> / </w:t>
      </w:r>
      <w:proofErr w:type="spellStart"/>
      <w:r>
        <w:t>ewren</w:t>
      </w:r>
      <w:proofErr w:type="spellEnd"/>
      <w:r>
        <w:t xml:space="preserve"> </w:t>
      </w:r>
      <w:proofErr w:type="spellStart"/>
      <w:r>
        <w:t>brudern</w:t>
      </w:r>
      <w:proofErr w:type="spellEnd"/>
      <w:r>
        <w:t xml:space="preserve"> / zudienen </w:t>
      </w:r>
      <w:proofErr w:type="spellStart"/>
      <w:r>
        <w:t>unn</w:t>
      </w:r>
      <w:proofErr w:type="spellEnd"/>
      <w:r>
        <w:t xml:space="preserve"> </w:t>
      </w:r>
      <w:proofErr w:type="spellStart"/>
      <w:r>
        <w:t>wilfaren</w:t>
      </w:r>
      <w:proofErr w:type="spellEnd"/>
      <w:r>
        <w:t xml:space="preserve"> </w:t>
      </w:r>
      <w:proofErr w:type="spellStart"/>
      <w:r>
        <w:t>altzeit</w:t>
      </w:r>
      <w:proofErr w:type="spellEnd"/>
      <w:r>
        <w:t xml:space="preserve"> </w:t>
      </w:r>
      <w:proofErr w:type="spellStart"/>
      <w:r>
        <w:t>gewertig</w:t>
      </w:r>
      <w:proofErr w:type="spellEnd"/>
      <w:r>
        <w:t xml:space="preserve"> </w:t>
      </w:r>
      <w:proofErr w:type="spellStart"/>
      <w:r>
        <w:t>unn</w:t>
      </w:r>
      <w:proofErr w:type="spellEnd"/>
      <w:r>
        <w:t xml:space="preserve"> gutwillig </w:t>
      </w:r>
      <w:proofErr w:type="spellStart"/>
      <w:r>
        <w:t>wil</w:t>
      </w:r>
      <w:proofErr w:type="spellEnd"/>
      <w:r>
        <w:t xml:space="preserve"> bereit erfunden werden / </w:t>
      </w:r>
      <w:proofErr w:type="spellStart"/>
      <w:r>
        <w:t>Grusset</w:t>
      </w:r>
      <w:proofErr w:type="spellEnd"/>
      <w:r>
        <w:t xml:space="preserve"> mein </w:t>
      </w:r>
      <w:proofErr w:type="spellStart"/>
      <w:r>
        <w:t>gonder</w:t>
      </w:r>
      <w:proofErr w:type="spellEnd"/>
      <w:r>
        <w:t xml:space="preserve"> </w:t>
      </w:r>
      <w:proofErr w:type="spellStart"/>
      <w:r>
        <w:t>ym</w:t>
      </w:r>
      <w:proofErr w:type="spellEnd"/>
      <w:r>
        <w:t xml:space="preserve"> </w:t>
      </w:r>
      <w:proofErr w:type="spellStart"/>
      <w:r>
        <w:t>Talh</w:t>
      </w:r>
      <w:proofErr w:type="spellEnd"/>
      <w:r>
        <w:t xml:space="preserve"> / und lebet </w:t>
      </w:r>
      <w:proofErr w:type="spellStart"/>
      <w:r>
        <w:t>wol</w:t>
      </w:r>
      <w:proofErr w:type="spellEnd"/>
      <w:r>
        <w:t xml:space="preserve">. </w:t>
      </w:r>
    </w:p>
    <w:p w14:paraId="54093D5D" w14:textId="77777777" w:rsidR="00031617" w:rsidRDefault="00031617" w:rsidP="00031617">
      <w:pPr>
        <w:pStyle w:val="berschrift2"/>
      </w:pPr>
      <w:proofErr w:type="spellStart"/>
      <w:r>
        <w:t>Volgent</w:t>
      </w:r>
      <w:proofErr w:type="spellEnd"/>
      <w:r>
        <w:t xml:space="preserve"> </w:t>
      </w:r>
      <w:proofErr w:type="spellStart"/>
      <w:r>
        <w:t>notabilia</w:t>
      </w:r>
      <w:proofErr w:type="spellEnd"/>
      <w:r>
        <w:t xml:space="preserve">: sein </w:t>
      </w:r>
      <w:proofErr w:type="spellStart"/>
      <w:r>
        <w:t>zuwurff</w:t>
      </w:r>
      <w:proofErr w:type="spellEnd"/>
      <w:r>
        <w:t>.</w:t>
      </w:r>
    </w:p>
    <w:p w14:paraId="0183EC69" w14:textId="77777777" w:rsidR="00031617" w:rsidRDefault="00031617" w:rsidP="00031617">
      <w:pPr>
        <w:pStyle w:val="StandardWeb"/>
      </w:pPr>
      <w:proofErr w:type="spellStart"/>
      <w:r>
        <w:t>Fur</w:t>
      </w:r>
      <w:proofErr w:type="spellEnd"/>
      <w:r>
        <w:t xml:space="preserve"> das letzte sollen </w:t>
      </w:r>
      <w:proofErr w:type="spellStart"/>
      <w:r>
        <w:t>etlich</w:t>
      </w:r>
      <w:proofErr w:type="spellEnd"/>
      <w:r>
        <w:t xml:space="preserve"> </w:t>
      </w:r>
      <w:proofErr w:type="spellStart"/>
      <w:r>
        <w:t>notabilia</w:t>
      </w:r>
      <w:proofErr w:type="spellEnd"/>
      <w:r>
        <w:t xml:space="preserve"> </w:t>
      </w:r>
      <w:proofErr w:type="spellStart"/>
      <w:r>
        <w:t>germerckt</w:t>
      </w:r>
      <w:proofErr w:type="spellEnd"/>
      <w:r>
        <w:t xml:space="preserve"> werden </w:t>
      </w:r>
    </w:p>
    <w:p w14:paraId="3D112088" w14:textId="77777777" w:rsidR="00031617" w:rsidRDefault="00031617" w:rsidP="00031617">
      <w:pPr>
        <w:pStyle w:val="StandardWeb"/>
      </w:pPr>
      <w:r>
        <w:t xml:space="preserve">Das erst / das der Bapst </w:t>
      </w:r>
      <w:proofErr w:type="spellStart"/>
      <w:r>
        <w:t>unvergleicher</w:t>
      </w:r>
      <w:proofErr w:type="spellEnd"/>
      <w:r>
        <w:t xml:space="preserve"> </w:t>
      </w:r>
      <w:proofErr w:type="spellStart"/>
      <w:r>
        <w:t>weyß</w:t>
      </w:r>
      <w:proofErr w:type="spellEnd"/>
      <w:r>
        <w:t xml:space="preserve"> / minder ist / </w:t>
      </w:r>
      <w:proofErr w:type="spellStart"/>
      <w:r>
        <w:t>dan</w:t>
      </w:r>
      <w:proofErr w:type="spellEnd"/>
      <w:r>
        <w:t xml:space="preserve"> die Biblischen </w:t>
      </w:r>
      <w:proofErr w:type="spellStart"/>
      <w:r>
        <w:t>schrifften</w:t>
      </w:r>
      <w:proofErr w:type="spellEnd"/>
      <w:r>
        <w:t xml:space="preserve"> / und er </w:t>
      </w:r>
      <w:proofErr w:type="spellStart"/>
      <w:r>
        <w:t>sol</w:t>
      </w:r>
      <w:proofErr w:type="spellEnd"/>
      <w:r>
        <w:t xml:space="preserve"> </w:t>
      </w:r>
      <w:proofErr w:type="spellStart"/>
      <w:r>
        <w:t>yhm</w:t>
      </w:r>
      <w:proofErr w:type="spellEnd"/>
      <w:r>
        <w:t xml:space="preserve"> das Ne </w:t>
      </w:r>
      <w:proofErr w:type="spellStart"/>
      <w:r>
        <w:t>innitaris</w:t>
      </w:r>
      <w:proofErr w:type="spellEnd"/>
      <w:r>
        <w:t xml:space="preserve"> </w:t>
      </w:r>
      <w:proofErr w:type="spellStart"/>
      <w:r>
        <w:t>prudentie</w:t>
      </w:r>
      <w:proofErr w:type="spellEnd"/>
      <w:r>
        <w:t xml:space="preserve"> tue / nicht weniger lassen gesagt sein / </w:t>
      </w:r>
      <w:proofErr w:type="spellStart"/>
      <w:r>
        <w:t>dan</w:t>
      </w:r>
      <w:proofErr w:type="spellEnd"/>
      <w:r>
        <w:t xml:space="preserve"> den allergeringsten </w:t>
      </w:r>
      <w:proofErr w:type="spellStart"/>
      <w:r>
        <w:t>handtwercks</w:t>
      </w:r>
      <w:proofErr w:type="spellEnd"/>
      <w:r>
        <w:t xml:space="preserve"> man. </w:t>
      </w:r>
    </w:p>
    <w:p w14:paraId="5519D793" w14:textId="77777777" w:rsidR="00031617" w:rsidRDefault="00031617" w:rsidP="00031617">
      <w:pPr>
        <w:pStyle w:val="StandardWeb"/>
      </w:pPr>
      <w:r>
        <w:t xml:space="preserve">Das ander / sag ich / </w:t>
      </w:r>
      <w:proofErr w:type="spellStart"/>
      <w:r>
        <w:t>unnd</w:t>
      </w:r>
      <w:proofErr w:type="spellEnd"/>
      <w:r>
        <w:t xml:space="preserve"> ist war / das Biblische </w:t>
      </w:r>
      <w:proofErr w:type="spellStart"/>
      <w:r>
        <w:t>schrifft</w:t>
      </w:r>
      <w:proofErr w:type="spellEnd"/>
      <w:r>
        <w:t xml:space="preserve"> / ein </w:t>
      </w:r>
      <w:proofErr w:type="spellStart"/>
      <w:r>
        <w:t>gemeyn</w:t>
      </w:r>
      <w:proofErr w:type="spellEnd"/>
      <w:r>
        <w:t xml:space="preserve"> Concilium </w:t>
      </w:r>
      <w:proofErr w:type="spellStart"/>
      <w:r>
        <w:t>uberwindt</w:t>
      </w:r>
      <w:proofErr w:type="spellEnd"/>
      <w:r>
        <w:t xml:space="preserve"> / </w:t>
      </w:r>
      <w:proofErr w:type="spellStart"/>
      <w:r>
        <w:t>unnd</w:t>
      </w:r>
      <w:proofErr w:type="spellEnd"/>
      <w:r>
        <w:t xml:space="preserve"> </w:t>
      </w:r>
      <w:proofErr w:type="spellStart"/>
      <w:r>
        <w:t>ßo</w:t>
      </w:r>
      <w:proofErr w:type="spellEnd"/>
      <w:r>
        <w:t xml:space="preserve"> ein </w:t>
      </w:r>
      <w:proofErr w:type="spellStart"/>
      <w:r>
        <w:t>pawr</w:t>
      </w:r>
      <w:proofErr w:type="spellEnd"/>
      <w:r>
        <w:t xml:space="preserve"> vom </w:t>
      </w:r>
      <w:proofErr w:type="spellStart"/>
      <w:r>
        <w:t>pflug</w:t>
      </w:r>
      <w:proofErr w:type="spellEnd"/>
      <w:r>
        <w:t xml:space="preserve"> / dem </w:t>
      </w:r>
      <w:proofErr w:type="spellStart"/>
      <w:r>
        <w:t>Concilio</w:t>
      </w:r>
      <w:proofErr w:type="spellEnd"/>
      <w:r>
        <w:t xml:space="preserve"> ein </w:t>
      </w:r>
      <w:proofErr w:type="spellStart"/>
      <w:r>
        <w:t>schrifft</w:t>
      </w:r>
      <w:proofErr w:type="spellEnd"/>
      <w:r>
        <w:t xml:space="preserve"> </w:t>
      </w:r>
      <w:proofErr w:type="spellStart"/>
      <w:r>
        <w:t>kont</w:t>
      </w:r>
      <w:proofErr w:type="spellEnd"/>
      <w:r>
        <w:t xml:space="preserve"> </w:t>
      </w:r>
      <w:proofErr w:type="spellStart"/>
      <w:r>
        <w:t>zeygen</w:t>
      </w:r>
      <w:proofErr w:type="spellEnd"/>
      <w:r>
        <w:t xml:space="preserve"> / das sein </w:t>
      </w:r>
      <w:proofErr w:type="spellStart"/>
      <w:r>
        <w:t>synn</w:t>
      </w:r>
      <w:proofErr w:type="spellEnd"/>
      <w:r>
        <w:t xml:space="preserve"> gut / und des </w:t>
      </w:r>
      <w:proofErr w:type="spellStart"/>
      <w:r>
        <w:t>Concilij</w:t>
      </w:r>
      <w:proofErr w:type="spellEnd"/>
      <w:r>
        <w:t xml:space="preserve"> </w:t>
      </w:r>
      <w:proofErr w:type="spellStart"/>
      <w:r>
        <w:t>boeß</w:t>
      </w:r>
      <w:proofErr w:type="spellEnd"/>
      <w:r>
        <w:t xml:space="preserve"> </w:t>
      </w:r>
      <w:proofErr w:type="spellStart"/>
      <w:r>
        <w:t>were</w:t>
      </w:r>
      <w:proofErr w:type="spellEnd"/>
      <w:r>
        <w:t xml:space="preserve"> / </w:t>
      </w:r>
      <w:proofErr w:type="spellStart"/>
      <w:r>
        <w:t>ßo</w:t>
      </w:r>
      <w:proofErr w:type="spellEnd"/>
      <w:r>
        <w:t xml:space="preserve"> </w:t>
      </w:r>
      <w:proofErr w:type="spellStart"/>
      <w:r>
        <w:t>solt</w:t>
      </w:r>
      <w:proofErr w:type="spellEnd"/>
      <w:r>
        <w:t xml:space="preserve"> das Concilium dem </w:t>
      </w:r>
      <w:proofErr w:type="spellStart"/>
      <w:r>
        <w:t>pawren</w:t>
      </w:r>
      <w:proofErr w:type="spellEnd"/>
      <w:r>
        <w:t xml:space="preserve"> </w:t>
      </w:r>
      <w:proofErr w:type="spellStart"/>
      <w:r>
        <w:t>weychen</w:t>
      </w:r>
      <w:proofErr w:type="spellEnd"/>
      <w:r>
        <w:t xml:space="preserve"> und ehr geben / von wegen Biblischer </w:t>
      </w:r>
      <w:proofErr w:type="spellStart"/>
      <w:r>
        <w:t>schrifft</w:t>
      </w:r>
      <w:proofErr w:type="spellEnd"/>
      <w:r>
        <w:t xml:space="preserve">. </w:t>
      </w:r>
    </w:p>
    <w:p w14:paraId="5B70035C" w14:textId="77777777" w:rsidR="00031617" w:rsidRDefault="00031617" w:rsidP="00031617">
      <w:pPr>
        <w:pStyle w:val="StandardWeb"/>
      </w:pPr>
      <w:proofErr w:type="spellStart"/>
      <w:r>
        <w:t>Fur</w:t>
      </w:r>
      <w:proofErr w:type="spellEnd"/>
      <w:r>
        <w:t xml:space="preserve"> das </w:t>
      </w:r>
      <w:proofErr w:type="spellStart"/>
      <w:r>
        <w:t>driet</w:t>
      </w:r>
      <w:proofErr w:type="spellEnd"/>
      <w:r>
        <w:t xml:space="preserve"> / ist </w:t>
      </w:r>
      <w:proofErr w:type="spellStart"/>
      <w:r>
        <w:t>zumercken</w:t>
      </w:r>
      <w:proofErr w:type="spellEnd"/>
      <w:r>
        <w:t xml:space="preserve"> / das Biblische </w:t>
      </w:r>
      <w:proofErr w:type="spellStart"/>
      <w:r>
        <w:t>schrifft</w:t>
      </w:r>
      <w:proofErr w:type="spellEnd"/>
      <w:r>
        <w:t xml:space="preserve"> </w:t>
      </w:r>
      <w:proofErr w:type="spellStart"/>
      <w:r>
        <w:t>wirdiger</w:t>
      </w:r>
      <w:proofErr w:type="spellEnd"/>
      <w:r>
        <w:t xml:space="preserve"> ist / </w:t>
      </w:r>
      <w:proofErr w:type="spellStart"/>
      <w:r>
        <w:t>dan</w:t>
      </w:r>
      <w:proofErr w:type="spellEnd"/>
      <w:r>
        <w:t xml:space="preserve"> die Christliche </w:t>
      </w:r>
      <w:proofErr w:type="spellStart"/>
      <w:r>
        <w:t>kirche</w:t>
      </w:r>
      <w:proofErr w:type="spellEnd"/>
      <w:r>
        <w:t xml:space="preserve"> / </w:t>
      </w:r>
      <w:proofErr w:type="spellStart"/>
      <w:r>
        <w:t>unn</w:t>
      </w:r>
      <w:proofErr w:type="spellEnd"/>
      <w:r>
        <w:t xml:space="preserve"> das sich die Christliche </w:t>
      </w:r>
      <w:proofErr w:type="spellStart"/>
      <w:r>
        <w:t>kirch</w:t>
      </w:r>
      <w:proofErr w:type="spellEnd"/>
      <w:r>
        <w:t xml:space="preserve"> / nach </w:t>
      </w:r>
      <w:proofErr w:type="spellStart"/>
      <w:r>
        <w:t>heyliger</w:t>
      </w:r>
      <w:proofErr w:type="spellEnd"/>
      <w:r>
        <w:t xml:space="preserve"> </w:t>
      </w:r>
      <w:proofErr w:type="spellStart"/>
      <w:r>
        <w:t>schrifft</w:t>
      </w:r>
      <w:proofErr w:type="spellEnd"/>
      <w:r>
        <w:t xml:space="preserve"> richten / </w:t>
      </w:r>
      <w:proofErr w:type="spellStart"/>
      <w:r>
        <w:t>unn</w:t>
      </w:r>
      <w:proofErr w:type="spellEnd"/>
      <w:r>
        <w:t xml:space="preserve"> leben </w:t>
      </w:r>
      <w:proofErr w:type="spellStart"/>
      <w:r>
        <w:t>unn</w:t>
      </w:r>
      <w:proofErr w:type="spellEnd"/>
      <w:r>
        <w:t xml:space="preserve"> halten </w:t>
      </w:r>
      <w:proofErr w:type="spellStart"/>
      <w:r>
        <w:t>sol</w:t>
      </w:r>
      <w:proofErr w:type="spellEnd"/>
      <w:r>
        <w:t xml:space="preserve"> / </w:t>
      </w:r>
      <w:proofErr w:type="spellStart"/>
      <w:r>
        <w:t>unn</w:t>
      </w:r>
      <w:proofErr w:type="spellEnd"/>
      <w:r>
        <w:t xml:space="preserve"> nicht </w:t>
      </w:r>
      <w:proofErr w:type="spellStart"/>
      <w:r>
        <w:t>widderumb</w:t>
      </w:r>
      <w:proofErr w:type="spellEnd"/>
      <w:r>
        <w:t xml:space="preserve"> / die </w:t>
      </w:r>
      <w:proofErr w:type="spellStart"/>
      <w:r>
        <w:t>schrifft</w:t>
      </w:r>
      <w:proofErr w:type="spellEnd"/>
      <w:r>
        <w:t xml:space="preserve"> nach der </w:t>
      </w:r>
      <w:proofErr w:type="spellStart"/>
      <w:r>
        <w:t>kirchen</w:t>
      </w:r>
      <w:proofErr w:type="spellEnd"/>
      <w:r>
        <w:t xml:space="preserve"> leben und sich denen </w:t>
      </w:r>
      <w:proofErr w:type="spellStart"/>
      <w:r>
        <w:t>sol.l</w:t>
      </w:r>
      <w:proofErr w:type="spellEnd"/>
      <w:r>
        <w:t xml:space="preserve"> </w:t>
      </w:r>
    </w:p>
    <w:p w14:paraId="733DBBE8" w14:textId="77777777" w:rsidR="00031617" w:rsidRDefault="00031617" w:rsidP="00031617">
      <w:pPr>
        <w:pStyle w:val="StandardWeb"/>
      </w:pPr>
      <w:proofErr w:type="spellStart"/>
      <w:r>
        <w:t>Fur</w:t>
      </w:r>
      <w:proofErr w:type="spellEnd"/>
      <w:r>
        <w:t xml:space="preserve"> das </w:t>
      </w:r>
      <w:proofErr w:type="spellStart"/>
      <w:r>
        <w:t>vierdt</w:t>
      </w:r>
      <w:proofErr w:type="spellEnd"/>
      <w:r>
        <w:t xml:space="preserve"> sag ich mit ernst und </w:t>
      </w:r>
      <w:proofErr w:type="spellStart"/>
      <w:r>
        <w:t>warheit</w:t>
      </w:r>
      <w:proofErr w:type="spellEnd"/>
      <w:r>
        <w:t xml:space="preserve"> / das ein </w:t>
      </w:r>
      <w:proofErr w:type="spellStart"/>
      <w:r>
        <w:t>yeglicher</w:t>
      </w:r>
      <w:proofErr w:type="spellEnd"/>
      <w:r>
        <w:t xml:space="preserve"> / der </w:t>
      </w:r>
      <w:proofErr w:type="spellStart"/>
      <w:r>
        <w:t>kirchen</w:t>
      </w:r>
      <w:proofErr w:type="spellEnd"/>
      <w:r>
        <w:t xml:space="preserve"> / von wegen </w:t>
      </w:r>
      <w:proofErr w:type="spellStart"/>
      <w:r>
        <w:t>heyliger</w:t>
      </w:r>
      <w:proofErr w:type="spellEnd"/>
      <w:r>
        <w:t xml:space="preserve"> / </w:t>
      </w:r>
      <w:proofErr w:type="spellStart"/>
      <w:r>
        <w:t>schrifft</w:t>
      </w:r>
      <w:proofErr w:type="spellEnd"/>
      <w:r>
        <w:t xml:space="preserve"> </w:t>
      </w:r>
      <w:proofErr w:type="spellStart"/>
      <w:r>
        <w:t>gleuben</w:t>
      </w:r>
      <w:proofErr w:type="spellEnd"/>
      <w:r>
        <w:t xml:space="preserve"> </w:t>
      </w:r>
      <w:proofErr w:type="spellStart"/>
      <w:r>
        <w:t>sol</w:t>
      </w:r>
      <w:proofErr w:type="spellEnd"/>
      <w:r>
        <w:t xml:space="preserve"> / und </w:t>
      </w:r>
      <w:proofErr w:type="spellStart"/>
      <w:r>
        <w:t>nit</w:t>
      </w:r>
      <w:proofErr w:type="spellEnd"/>
      <w:r>
        <w:t xml:space="preserve"> der </w:t>
      </w:r>
      <w:proofErr w:type="spellStart"/>
      <w:r>
        <w:t>schrifft</w:t>
      </w:r>
      <w:proofErr w:type="spellEnd"/>
      <w:r>
        <w:t xml:space="preserve"> derhalben glauben / das sie in d’ </w:t>
      </w:r>
      <w:proofErr w:type="spellStart"/>
      <w:r>
        <w:t>kirchen</w:t>
      </w:r>
      <w:proofErr w:type="spellEnd"/>
      <w:r>
        <w:t xml:space="preserve"> </w:t>
      </w:r>
      <w:proofErr w:type="spellStart"/>
      <w:r>
        <w:t>geubt</w:t>
      </w:r>
      <w:proofErr w:type="spellEnd"/>
      <w:r>
        <w:t xml:space="preserve"> / </w:t>
      </w:r>
      <w:proofErr w:type="spellStart"/>
      <w:r>
        <w:t>dan</w:t>
      </w:r>
      <w:proofErr w:type="spellEnd"/>
      <w:r>
        <w:t xml:space="preserve"> wir glauben Biblischen </w:t>
      </w:r>
      <w:proofErr w:type="spellStart"/>
      <w:r>
        <w:t>buchern</w:t>
      </w:r>
      <w:proofErr w:type="spellEnd"/>
      <w:r>
        <w:t xml:space="preserve"> / das sie der </w:t>
      </w:r>
      <w:proofErr w:type="spellStart"/>
      <w:r>
        <w:t>heylig</w:t>
      </w:r>
      <w:proofErr w:type="spellEnd"/>
      <w:r>
        <w:t xml:space="preserve"> </w:t>
      </w:r>
      <w:proofErr w:type="spellStart"/>
      <w:r>
        <w:t>geyst</w:t>
      </w:r>
      <w:proofErr w:type="spellEnd"/>
      <w:r>
        <w:t xml:space="preserve"> zu der </w:t>
      </w:r>
      <w:proofErr w:type="spellStart"/>
      <w:r>
        <w:t>kirchen</w:t>
      </w:r>
      <w:proofErr w:type="spellEnd"/>
      <w:r>
        <w:t xml:space="preserve"> </w:t>
      </w:r>
      <w:proofErr w:type="spellStart"/>
      <w:r>
        <w:t>geret</w:t>
      </w:r>
      <w:proofErr w:type="spellEnd"/>
      <w:r>
        <w:t xml:space="preserve">. </w:t>
      </w:r>
      <w:proofErr w:type="spellStart"/>
      <w:r>
        <w:t>Alhie</w:t>
      </w:r>
      <w:proofErr w:type="spellEnd"/>
      <w:r>
        <w:t xml:space="preserve"> </w:t>
      </w:r>
      <w:proofErr w:type="spellStart"/>
      <w:r>
        <w:t>hore</w:t>
      </w:r>
      <w:proofErr w:type="spellEnd"/>
      <w:r>
        <w:t xml:space="preserve"> / das d’ Bapst </w:t>
      </w:r>
      <w:proofErr w:type="spellStart"/>
      <w:r>
        <w:t>diesse</w:t>
      </w:r>
      <w:proofErr w:type="spellEnd"/>
      <w:r>
        <w:t xml:space="preserve"> </w:t>
      </w:r>
      <w:proofErr w:type="spellStart"/>
      <w:r>
        <w:t>red</w:t>
      </w:r>
      <w:proofErr w:type="spellEnd"/>
      <w:r>
        <w:t xml:space="preserve"> Augustini (Non </w:t>
      </w:r>
      <w:proofErr w:type="spellStart"/>
      <w:r>
        <w:t>credere</w:t>
      </w:r>
      <w:proofErr w:type="spellEnd"/>
      <w:r>
        <w:t xml:space="preserve"> Evangelio nisi </w:t>
      </w:r>
      <w:proofErr w:type="spellStart"/>
      <w:r>
        <w:t>crederem</w:t>
      </w:r>
      <w:proofErr w:type="spellEnd"/>
      <w:r>
        <w:t xml:space="preserve"> </w:t>
      </w:r>
      <w:proofErr w:type="spellStart"/>
      <w:r>
        <w:t>Ecclesiae</w:t>
      </w:r>
      <w:proofErr w:type="spellEnd"/>
      <w:r>
        <w:t xml:space="preserve">) unrecht </w:t>
      </w:r>
      <w:proofErr w:type="spellStart"/>
      <w:r>
        <w:t>unn</w:t>
      </w:r>
      <w:proofErr w:type="spellEnd"/>
      <w:r>
        <w:t xml:space="preserve"> </w:t>
      </w:r>
      <w:proofErr w:type="spellStart"/>
      <w:r>
        <w:t>widder</w:t>
      </w:r>
      <w:proofErr w:type="spellEnd"/>
      <w:r>
        <w:t xml:space="preserve"> </w:t>
      </w:r>
      <w:proofErr w:type="spellStart"/>
      <w:r>
        <w:t>meynung</w:t>
      </w:r>
      <w:proofErr w:type="spellEnd"/>
      <w:r>
        <w:t xml:space="preserve"> Augustini / mit dem </w:t>
      </w:r>
      <w:proofErr w:type="spellStart"/>
      <w:r>
        <w:t>horen</w:t>
      </w:r>
      <w:proofErr w:type="spellEnd"/>
      <w:r>
        <w:t xml:space="preserve"> / zu seinem </w:t>
      </w:r>
      <w:proofErr w:type="spellStart"/>
      <w:r>
        <w:t>forteyl</w:t>
      </w:r>
      <w:proofErr w:type="spellEnd"/>
      <w:r>
        <w:t xml:space="preserve"> gebraucht / Dan er zeucht sie </w:t>
      </w:r>
      <w:proofErr w:type="spellStart"/>
      <w:r>
        <w:t>dahyn</w:t>
      </w:r>
      <w:proofErr w:type="spellEnd"/>
      <w:r>
        <w:t xml:space="preserve"> / es </w:t>
      </w:r>
      <w:proofErr w:type="spellStart"/>
      <w:r>
        <w:t>solt</w:t>
      </w:r>
      <w:proofErr w:type="spellEnd"/>
      <w:r>
        <w:t xml:space="preserve"> </w:t>
      </w:r>
      <w:proofErr w:type="spellStart"/>
      <w:r>
        <w:t>keyner</w:t>
      </w:r>
      <w:proofErr w:type="spellEnd"/>
      <w:r>
        <w:t xml:space="preserve"> der </w:t>
      </w:r>
      <w:proofErr w:type="spellStart"/>
      <w:r>
        <w:t>schrifft</w:t>
      </w:r>
      <w:proofErr w:type="spellEnd"/>
      <w:r>
        <w:t xml:space="preserve"> glauben / das sie gerecht </w:t>
      </w:r>
      <w:proofErr w:type="spellStart"/>
      <w:r>
        <w:t>unn</w:t>
      </w:r>
      <w:proofErr w:type="spellEnd"/>
      <w:r>
        <w:t xml:space="preserve"> </w:t>
      </w:r>
      <w:proofErr w:type="spellStart"/>
      <w:r>
        <w:t>warhafftig</w:t>
      </w:r>
      <w:proofErr w:type="spellEnd"/>
      <w:r>
        <w:t xml:space="preserve"> und gut ist / er glaube </w:t>
      </w:r>
      <w:proofErr w:type="spellStart"/>
      <w:r>
        <w:t>dan</w:t>
      </w:r>
      <w:proofErr w:type="spellEnd"/>
      <w:r>
        <w:t xml:space="preserve"> der </w:t>
      </w:r>
      <w:proofErr w:type="spellStart"/>
      <w:r>
        <w:t>kirchen</w:t>
      </w:r>
      <w:proofErr w:type="spellEnd"/>
      <w:r>
        <w:t xml:space="preserve">. Das ist </w:t>
      </w:r>
      <w:proofErr w:type="spellStart"/>
      <w:r>
        <w:t>Augistino</w:t>
      </w:r>
      <w:proofErr w:type="spellEnd"/>
      <w:r>
        <w:t xml:space="preserve"> </w:t>
      </w:r>
      <w:proofErr w:type="spellStart"/>
      <w:r>
        <w:t>wol</w:t>
      </w:r>
      <w:proofErr w:type="spellEnd"/>
      <w:r>
        <w:t xml:space="preserve"> in. </w:t>
      </w:r>
      <w:proofErr w:type="spellStart"/>
      <w:r>
        <w:t>vilenden</w:t>
      </w:r>
      <w:proofErr w:type="spellEnd"/>
      <w:r>
        <w:t xml:space="preserve"> zuwider / </w:t>
      </w:r>
      <w:proofErr w:type="spellStart"/>
      <w:r>
        <w:t>dan</w:t>
      </w:r>
      <w:proofErr w:type="spellEnd"/>
      <w:r>
        <w:t xml:space="preserve"> er saget / das man durch </w:t>
      </w:r>
      <w:proofErr w:type="spellStart"/>
      <w:r>
        <w:t>heylige</w:t>
      </w:r>
      <w:proofErr w:type="spellEnd"/>
      <w:r>
        <w:t xml:space="preserve"> </w:t>
      </w:r>
      <w:proofErr w:type="spellStart"/>
      <w:r>
        <w:t>schrifft</w:t>
      </w:r>
      <w:proofErr w:type="spellEnd"/>
      <w:r>
        <w:t xml:space="preserve"> ein </w:t>
      </w:r>
      <w:proofErr w:type="spellStart"/>
      <w:r>
        <w:t>gantz</w:t>
      </w:r>
      <w:proofErr w:type="spellEnd"/>
      <w:r>
        <w:t xml:space="preserve"> </w:t>
      </w:r>
      <w:proofErr w:type="spellStart"/>
      <w:r>
        <w:t>unn</w:t>
      </w:r>
      <w:proofErr w:type="spellEnd"/>
      <w:r>
        <w:t xml:space="preserve"> </w:t>
      </w:r>
      <w:proofErr w:type="spellStart"/>
      <w:r>
        <w:t>volkummen</w:t>
      </w:r>
      <w:proofErr w:type="spellEnd"/>
      <w:r>
        <w:t xml:space="preserve"> Concilium straffen </w:t>
      </w:r>
      <w:proofErr w:type="spellStart"/>
      <w:r>
        <w:t>kan</w:t>
      </w:r>
      <w:proofErr w:type="spellEnd"/>
      <w:r>
        <w:t xml:space="preserve"> / </w:t>
      </w:r>
      <w:proofErr w:type="spellStart"/>
      <w:r>
        <w:t>unn</w:t>
      </w:r>
      <w:proofErr w:type="spellEnd"/>
      <w:r>
        <w:t xml:space="preserve"> ist das sein </w:t>
      </w:r>
      <w:proofErr w:type="spellStart"/>
      <w:r>
        <w:t>gemut</w:t>
      </w:r>
      <w:proofErr w:type="spellEnd"/>
      <w:r>
        <w:t xml:space="preserve"> / Durch </w:t>
      </w:r>
      <w:proofErr w:type="spellStart"/>
      <w:r>
        <w:t>antzeyg</w:t>
      </w:r>
      <w:proofErr w:type="spellEnd"/>
      <w:r>
        <w:t xml:space="preserve"> </w:t>
      </w:r>
      <w:proofErr w:type="spellStart"/>
      <w:r>
        <w:t>heyliger</w:t>
      </w:r>
      <w:proofErr w:type="spellEnd"/>
      <w:r>
        <w:t xml:space="preserve"> </w:t>
      </w:r>
      <w:proofErr w:type="spellStart"/>
      <w:r>
        <w:t>kirchen</w:t>
      </w:r>
      <w:proofErr w:type="spellEnd"/>
      <w:r>
        <w:t xml:space="preserve"> lerne ich / das </w:t>
      </w:r>
      <w:proofErr w:type="spellStart"/>
      <w:r>
        <w:t>diß</w:t>
      </w:r>
      <w:proofErr w:type="spellEnd"/>
      <w:r>
        <w:t xml:space="preserve"> aber ein ander buch Evangelisch </w:t>
      </w:r>
      <w:proofErr w:type="spellStart"/>
      <w:r>
        <w:t>odder</w:t>
      </w:r>
      <w:proofErr w:type="spellEnd"/>
      <w:r>
        <w:t xml:space="preserve"> </w:t>
      </w:r>
      <w:proofErr w:type="spellStart"/>
      <w:r>
        <w:t>nit</w:t>
      </w:r>
      <w:proofErr w:type="spellEnd"/>
      <w:r>
        <w:t xml:space="preserve"> Evangelisch ist. Derwegen </w:t>
      </w:r>
      <w:proofErr w:type="spellStart"/>
      <w:r>
        <w:t>hette</w:t>
      </w:r>
      <w:proofErr w:type="spellEnd"/>
      <w:r>
        <w:t xml:space="preserve"> der </w:t>
      </w:r>
      <w:proofErr w:type="spellStart"/>
      <w:r>
        <w:t>Bepst</w:t>
      </w:r>
      <w:proofErr w:type="spellEnd"/>
      <w:r>
        <w:t xml:space="preserve"> sein ketzerisch Bulle </w:t>
      </w:r>
      <w:proofErr w:type="spellStart"/>
      <w:r>
        <w:t>wol</w:t>
      </w:r>
      <w:proofErr w:type="spellEnd"/>
      <w:r>
        <w:t xml:space="preserve"> zu andern </w:t>
      </w:r>
      <w:proofErr w:type="spellStart"/>
      <w:r>
        <w:t>sachen</w:t>
      </w:r>
      <w:proofErr w:type="spellEnd"/>
      <w:r>
        <w:t xml:space="preserve"> gebraucht / </w:t>
      </w:r>
      <w:proofErr w:type="spellStart"/>
      <w:r>
        <w:t>dan</w:t>
      </w:r>
      <w:proofErr w:type="spellEnd"/>
      <w:r>
        <w:t xml:space="preserve"> das er sich </w:t>
      </w:r>
      <w:proofErr w:type="spellStart"/>
      <w:r>
        <w:t>ubir</w:t>
      </w:r>
      <w:proofErr w:type="spellEnd"/>
      <w:r>
        <w:t xml:space="preserve"> die </w:t>
      </w:r>
      <w:proofErr w:type="spellStart"/>
      <w:r>
        <w:t>schrift</w:t>
      </w:r>
      <w:proofErr w:type="spellEnd"/>
      <w:r>
        <w:t xml:space="preserve"> </w:t>
      </w:r>
      <w:proofErr w:type="spellStart"/>
      <w:r>
        <w:t>uberheben</w:t>
      </w:r>
      <w:proofErr w:type="spellEnd"/>
      <w:r>
        <w:t xml:space="preserve"> unterfegt. Ich sag </w:t>
      </w:r>
      <w:proofErr w:type="spellStart"/>
      <w:r>
        <w:t>clar</w:t>
      </w:r>
      <w:proofErr w:type="spellEnd"/>
      <w:r>
        <w:t xml:space="preserve"> / das dieser </w:t>
      </w:r>
      <w:proofErr w:type="spellStart"/>
      <w:r>
        <w:t>bapst</w:t>
      </w:r>
      <w:proofErr w:type="spellEnd"/>
      <w:r>
        <w:t xml:space="preserve"> Leo ist ein </w:t>
      </w:r>
      <w:proofErr w:type="spellStart"/>
      <w:r>
        <w:t>ketzer</w:t>
      </w:r>
      <w:proofErr w:type="spellEnd"/>
      <w:r>
        <w:t xml:space="preserve"> / und erbiet mich das mit </w:t>
      </w:r>
      <w:proofErr w:type="spellStart"/>
      <w:r>
        <w:t>schrifften</w:t>
      </w:r>
      <w:proofErr w:type="spellEnd"/>
      <w:r>
        <w:t xml:space="preserve"> </w:t>
      </w:r>
      <w:proofErr w:type="spellStart"/>
      <w:r>
        <w:t>zubeweyßen</w:t>
      </w:r>
      <w:proofErr w:type="spellEnd"/>
      <w:r>
        <w:t xml:space="preserve"> / </w:t>
      </w:r>
      <w:proofErr w:type="spellStart"/>
      <w:r>
        <w:t>unn</w:t>
      </w:r>
      <w:proofErr w:type="spellEnd"/>
      <w:r>
        <w:t xml:space="preserve"> alle die </w:t>
      </w:r>
      <w:proofErr w:type="spellStart"/>
      <w:r>
        <w:t>yhm</w:t>
      </w:r>
      <w:proofErr w:type="spellEnd"/>
      <w:r>
        <w:t xml:space="preserve"> in solcher </w:t>
      </w:r>
      <w:proofErr w:type="spellStart"/>
      <w:r>
        <w:t>sach</w:t>
      </w:r>
      <w:proofErr w:type="spellEnd"/>
      <w:r>
        <w:t xml:space="preserve"> / seiner Bullen </w:t>
      </w:r>
      <w:proofErr w:type="spellStart"/>
      <w:r>
        <w:t>anhengig</w:t>
      </w:r>
      <w:proofErr w:type="spellEnd"/>
      <w:r>
        <w:t xml:space="preserve"> sein / die </w:t>
      </w:r>
      <w:proofErr w:type="spellStart"/>
      <w:r>
        <w:t>seint</w:t>
      </w:r>
      <w:proofErr w:type="spellEnd"/>
      <w:r>
        <w:t xml:space="preserve"> in der </w:t>
      </w:r>
      <w:proofErr w:type="spellStart"/>
      <w:r>
        <w:t>vermaledeyung</w:t>
      </w:r>
      <w:proofErr w:type="spellEnd"/>
      <w:r>
        <w:t xml:space="preserve"> / bann / acht und </w:t>
      </w:r>
      <w:proofErr w:type="spellStart"/>
      <w:r>
        <w:t>anathema</w:t>
      </w:r>
      <w:proofErr w:type="spellEnd"/>
      <w:r>
        <w:t xml:space="preserve"> </w:t>
      </w:r>
      <w:proofErr w:type="spellStart"/>
      <w:r>
        <w:t>gottis</w:t>
      </w:r>
      <w:proofErr w:type="spellEnd"/>
      <w:r>
        <w:t xml:space="preserve"> / </w:t>
      </w:r>
      <w:proofErr w:type="spellStart"/>
      <w:r>
        <w:t>unn</w:t>
      </w:r>
      <w:proofErr w:type="spellEnd"/>
      <w:r>
        <w:t xml:space="preserve"> Christlicher </w:t>
      </w:r>
      <w:proofErr w:type="spellStart"/>
      <w:r>
        <w:t>kirchen</w:t>
      </w:r>
      <w:proofErr w:type="spellEnd"/>
      <w:r>
        <w:t xml:space="preserve"> </w:t>
      </w:r>
      <w:proofErr w:type="spellStart"/>
      <w:r>
        <w:t>feyndt</w:t>
      </w:r>
      <w:proofErr w:type="spellEnd"/>
      <w:r>
        <w:t xml:space="preserve">. </w:t>
      </w:r>
    </w:p>
    <w:p w14:paraId="225EAB2B" w14:textId="77777777" w:rsidR="00031617" w:rsidRDefault="00031617" w:rsidP="00031617">
      <w:pPr>
        <w:pStyle w:val="StandardWeb"/>
      </w:pPr>
      <w:proofErr w:type="spellStart"/>
      <w:r>
        <w:t>Fur</w:t>
      </w:r>
      <w:proofErr w:type="spellEnd"/>
      <w:r>
        <w:t xml:space="preserve"> das </w:t>
      </w:r>
      <w:proofErr w:type="spellStart"/>
      <w:r>
        <w:t>funfft</w:t>
      </w:r>
      <w:proofErr w:type="spellEnd"/>
      <w:r>
        <w:t xml:space="preserve"> / ist </w:t>
      </w:r>
      <w:proofErr w:type="spellStart"/>
      <w:r>
        <w:t>zumercken</w:t>
      </w:r>
      <w:proofErr w:type="spellEnd"/>
      <w:r>
        <w:t xml:space="preserve"> / das ich gemeiner </w:t>
      </w:r>
      <w:proofErr w:type="spellStart"/>
      <w:r>
        <w:t>ubung</w:t>
      </w:r>
      <w:proofErr w:type="spellEnd"/>
      <w:r>
        <w:t xml:space="preserve"> nachgefolgt hab / in dem </w:t>
      </w:r>
      <w:proofErr w:type="spellStart"/>
      <w:r>
        <w:t>wort</w:t>
      </w:r>
      <w:proofErr w:type="spellEnd"/>
      <w:r>
        <w:t xml:space="preserve"> Biblisch </w:t>
      </w:r>
      <w:proofErr w:type="spellStart"/>
      <w:r>
        <w:t>bucher</w:t>
      </w:r>
      <w:proofErr w:type="spellEnd"/>
      <w:r>
        <w:t xml:space="preserve">. </w:t>
      </w:r>
      <w:proofErr w:type="spellStart"/>
      <w:r>
        <w:t>dan</w:t>
      </w:r>
      <w:proofErr w:type="spellEnd"/>
      <w:r>
        <w:t xml:space="preserve"> </w:t>
      </w:r>
      <w:proofErr w:type="spellStart"/>
      <w:r>
        <w:t>wan</w:t>
      </w:r>
      <w:proofErr w:type="spellEnd"/>
      <w:r>
        <w:t xml:space="preserve"> man spricht / das stehet in der </w:t>
      </w:r>
      <w:proofErr w:type="spellStart"/>
      <w:r>
        <w:t>Biblien</w:t>
      </w:r>
      <w:proofErr w:type="spellEnd"/>
      <w:r>
        <w:t xml:space="preserve"> </w:t>
      </w:r>
      <w:proofErr w:type="spellStart"/>
      <w:r>
        <w:t>heldet</w:t>
      </w:r>
      <w:proofErr w:type="spellEnd"/>
      <w:r>
        <w:t xml:space="preserve"> </w:t>
      </w:r>
      <w:proofErr w:type="spellStart"/>
      <w:r>
        <w:t>unn</w:t>
      </w:r>
      <w:proofErr w:type="spellEnd"/>
      <w:r>
        <w:t xml:space="preserve"> acht / </w:t>
      </w:r>
      <w:proofErr w:type="spellStart"/>
      <w:r>
        <w:t>ydermeniglich</w:t>
      </w:r>
      <w:proofErr w:type="spellEnd"/>
      <w:r>
        <w:t xml:space="preserve"> / das dasselbe in den </w:t>
      </w:r>
      <w:proofErr w:type="spellStart"/>
      <w:r>
        <w:t>buchern</w:t>
      </w:r>
      <w:proofErr w:type="spellEnd"/>
      <w:r>
        <w:t xml:space="preserve"> beschlossen sey / </w:t>
      </w:r>
      <w:proofErr w:type="spellStart"/>
      <w:r>
        <w:t>daryn</w:t>
      </w:r>
      <w:proofErr w:type="spellEnd"/>
      <w:r>
        <w:t xml:space="preserve"> der Christlich glaub abgemalt und </w:t>
      </w:r>
      <w:proofErr w:type="spellStart"/>
      <w:r>
        <w:t>außgetruckt</w:t>
      </w:r>
      <w:proofErr w:type="spellEnd"/>
      <w:r>
        <w:t xml:space="preserve">. Weil </w:t>
      </w:r>
      <w:proofErr w:type="spellStart"/>
      <w:r>
        <w:t>dan</w:t>
      </w:r>
      <w:proofErr w:type="spellEnd"/>
      <w:r>
        <w:t xml:space="preserve"> unverborgen ist / das unsere </w:t>
      </w:r>
      <w:proofErr w:type="spellStart"/>
      <w:r>
        <w:t>bucher</w:t>
      </w:r>
      <w:proofErr w:type="spellEnd"/>
      <w:r>
        <w:t xml:space="preserve"> die wir </w:t>
      </w:r>
      <w:proofErr w:type="spellStart"/>
      <w:r>
        <w:t>Biblien</w:t>
      </w:r>
      <w:proofErr w:type="spellEnd"/>
      <w:r>
        <w:t xml:space="preserve"> nennen / </w:t>
      </w:r>
      <w:proofErr w:type="spellStart"/>
      <w:r>
        <w:t>vil</w:t>
      </w:r>
      <w:proofErr w:type="spellEnd"/>
      <w:r>
        <w:t xml:space="preserve"> </w:t>
      </w:r>
      <w:proofErr w:type="spellStart"/>
      <w:r>
        <w:t>frombde</w:t>
      </w:r>
      <w:proofErr w:type="spellEnd"/>
      <w:r>
        <w:t xml:space="preserve"> </w:t>
      </w:r>
      <w:proofErr w:type="spellStart"/>
      <w:r>
        <w:t>bucher</w:t>
      </w:r>
      <w:proofErr w:type="spellEnd"/>
      <w:r>
        <w:t xml:space="preserve"> haben / in welchen wir den glauben </w:t>
      </w:r>
      <w:proofErr w:type="spellStart"/>
      <w:r>
        <w:t>nit</w:t>
      </w:r>
      <w:proofErr w:type="spellEnd"/>
      <w:r>
        <w:t xml:space="preserve"> sollen suchen) hab ich (damit </w:t>
      </w:r>
      <w:proofErr w:type="spellStart"/>
      <w:r>
        <w:t>unterscheyd</w:t>
      </w:r>
      <w:proofErr w:type="spellEnd"/>
      <w:r>
        <w:t xml:space="preserve"> zumachen) </w:t>
      </w:r>
      <w:proofErr w:type="spellStart"/>
      <w:r>
        <w:t>etzliche</w:t>
      </w:r>
      <w:proofErr w:type="spellEnd"/>
      <w:r>
        <w:t xml:space="preserve"> </w:t>
      </w:r>
      <w:proofErr w:type="spellStart"/>
      <w:r>
        <w:t>bucher</w:t>
      </w:r>
      <w:proofErr w:type="spellEnd"/>
      <w:r>
        <w:t xml:space="preserve"> Biblische / </w:t>
      </w:r>
      <w:proofErr w:type="spellStart"/>
      <w:r>
        <w:t>etzliche</w:t>
      </w:r>
      <w:proofErr w:type="spellEnd"/>
      <w:r>
        <w:t xml:space="preserve"> unbiblische </w:t>
      </w:r>
      <w:proofErr w:type="spellStart"/>
      <w:r>
        <w:t>benent</w:t>
      </w:r>
      <w:proofErr w:type="spellEnd"/>
      <w:r>
        <w:t xml:space="preserve">. </w:t>
      </w:r>
    </w:p>
    <w:p w14:paraId="24D95C13" w14:textId="77777777" w:rsidR="00031617" w:rsidRDefault="00031617" w:rsidP="00031617">
      <w:pPr>
        <w:pStyle w:val="StandardWeb"/>
      </w:pPr>
      <w:r>
        <w:t xml:space="preserve">Zu dem sechsten / </w:t>
      </w:r>
      <w:proofErr w:type="spellStart"/>
      <w:r>
        <w:t>mercke</w:t>
      </w:r>
      <w:proofErr w:type="spellEnd"/>
      <w:r>
        <w:t xml:space="preserve"> / das die Biblische </w:t>
      </w:r>
      <w:proofErr w:type="spellStart"/>
      <w:r>
        <w:t>bucher</w:t>
      </w:r>
      <w:proofErr w:type="spellEnd"/>
      <w:r>
        <w:t xml:space="preserve"> </w:t>
      </w:r>
      <w:proofErr w:type="spellStart"/>
      <w:r>
        <w:t>krichisch</w:t>
      </w:r>
      <w:proofErr w:type="spellEnd"/>
      <w:r>
        <w:t xml:space="preserve"> Canonici / </w:t>
      </w:r>
      <w:proofErr w:type="spellStart"/>
      <w:r>
        <w:t>lateynisch</w:t>
      </w:r>
      <w:proofErr w:type="spellEnd"/>
      <w:r>
        <w:t xml:space="preserve"> </w:t>
      </w:r>
      <w:proofErr w:type="spellStart"/>
      <w:r>
        <w:t>regulares</w:t>
      </w:r>
      <w:proofErr w:type="spellEnd"/>
      <w:r>
        <w:t xml:space="preserve"> / zu deutsch regeln </w:t>
      </w:r>
      <w:proofErr w:type="spellStart"/>
      <w:r>
        <w:t>geheyssen</w:t>
      </w:r>
      <w:proofErr w:type="spellEnd"/>
      <w:r>
        <w:t xml:space="preserve"> werden / Derhalben / das sie </w:t>
      </w:r>
      <w:proofErr w:type="spellStart"/>
      <w:r>
        <w:t>from</w:t>
      </w:r>
      <w:proofErr w:type="spellEnd"/>
      <w:r>
        <w:t xml:space="preserve"> / </w:t>
      </w:r>
      <w:proofErr w:type="spellStart"/>
      <w:r>
        <w:t>massen</w:t>
      </w:r>
      <w:proofErr w:type="spellEnd"/>
      <w:r>
        <w:t xml:space="preserve"> / und regeln des rechten </w:t>
      </w:r>
      <w:proofErr w:type="spellStart"/>
      <w:r>
        <w:t>glaubens</w:t>
      </w:r>
      <w:proofErr w:type="spellEnd"/>
      <w:r>
        <w:t xml:space="preserve"> </w:t>
      </w:r>
      <w:proofErr w:type="spellStart"/>
      <w:r>
        <w:t>seint</w:t>
      </w:r>
      <w:proofErr w:type="spellEnd"/>
      <w:r>
        <w:t xml:space="preserve"> / </w:t>
      </w:r>
      <w:proofErr w:type="spellStart"/>
      <w:r>
        <w:t>unn</w:t>
      </w:r>
      <w:proofErr w:type="spellEnd"/>
      <w:r>
        <w:t xml:space="preserve"> das wir </w:t>
      </w:r>
      <w:proofErr w:type="spellStart"/>
      <w:r>
        <w:t>keynes</w:t>
      </w:r>
      <w:proofErr w:type="spellEnd"/>
      <w:r>
        <w:t xml:space="preserve"> </w:t>
      </w:r>
      <w:proofErr w:type="spellStart"/>
      <w:r>
        <w:t>menschen</w:t>
      </w:r>
      <w:proofErr w:type="spellEnd"/>
      <w:r>
        <w:t xml:space="preserve"> </w:t>
      </w:r>
      <w:proofErr w:type="spellStart"/>
      <w:r>
        <w:t>wort</w:t>
      </w:r>
      <w:proofErr w:type="spellEnd"/>
      <w:r>
        <w:t xml:space="preserve"> sollen </w:t>
      </w:r>
      <w:proofErr w:type="spellStart"/>
      <w:r>
        <w:t>fur</w:t>
      </w:r>
      <w:proofErr w:type="spellEnd"/>
      <w:r>
        <w:t xml:space="preserve"> ein </w:t>
      </w:r>
      <w:proofErr w:type="spellStart"/>
      <w:r>
        <w:t>regel</w:t>
      </w:r>
      <w:proofErr w:type="spellEnd"/>
      <w:r>
        <w:t xml:space="preserve"> </w:t>
      </w:r>
      <w:proofErr w:type="spellStart"/>
      <w:r>
        <w:t>unn</w:t>
      </w:r>
      <w:proofErr w:type="spellEnd"/>
      <w:r>
        <w:t xml:space="preserve"> </w:t>
      </w:r>
      <w:proofErr w:type="spellStart"/>
      <w:r>
        <w:t>richtmaß</w:t>
      </w:r>
      <w:proofErr w:type="spellEnd"/>
      <w:r>
        <w:t xml:space="preserve"> Christliches </w:t>
      </w:r>
      <w:proofErr w:type="spellStart"/>
      <w:r>
        <w:t>glaubens</w:t>
      </w:r>
      <w:proofErr w:type="spellEnd"/>
      <w:r>
        <w:t xml:space="preserve"> achten / </w:t>
      </w:r>
      <w:proofErr w:type="spellStart"/>
      <w:r>
        <w:t>sonder</w:t>
      </w:r>
      <w:proofErr w:type="spellEnd"/>
      <w:r>
        <w:t xml:space="preserve"> allein </w:t>
      </w:r>
      <w:proofErr w:type="spellStart"/>
      <w:r>
        <w:t>gottis</w:t>
      </w:r>
      <w:proofErr w:type="spellEnd"/>
      <w:r>
        <w:t xml:space="preserve"> </w:t>
      </w:r>
      <w:proofErr w:type="spellStart"/>
      <w:r>
        <w:t>wort</w:t>
      </w:r>
      <w:proofErr w:type="spellEnd"/>
      <w:r>
        <w:t xml:space="preserve"> das er in die </w:t>
      </w:r>
      <w:proofErr w:type="spellStart"/>
      <w:r>
        <w:t>propheten</w:t>
      </w:r>
      <w:proofErr w:type="spellEnd"/>
      <w:r>
        <w:t xml:space="preserve"> </w:t>
      </w:r>
      <w:proofErr w:type="spellStart"/>
      <w:r>
        <w:t>unn</w:t>
      </w:r>
      <w:proofErr w:type="spellEnd"/>
      <w:r>
        <w:t xml:space="preserve"> </w:t>
      </w:r>
      <w:proofErr w:type="spellStart"/>
      <w:r>
        <w:t>aposteln</w:t>
      </w:r>
      <w:proofErr w:type="spellEnd"/>
      <w:r>
        <w:t xml:space="preserve"> </w:t>
      </w:r>
      <w:proofErr w:type="spellStart"/>
      <w:r>
        <w:t>geredt</w:t>
      </w:r>
      <w:proofErr w:type="spellEnd"/>
      <w:r>
        <w:t xml:space="preserve"> und gegeben / uns </w:t>
      </w:r>
      <w:proofErr w:type="spellStart"/>
      <w:r>
        <w:t>zusagenn</w:t>
      </w:r>
      <w:proofErr w:type="spellEnd"/>
      <w:r>
        <w:t xml:space="preserve">. Den Paulus spricht </w:t>
      </w:r>
      <w:proofErr w:type="spellStart"/>
      <w:r>
        <w:t>alßo</w:t>
      </w:r>
      <w:proofErr w:type="spellEnd"/>
      <w:r>
        <w:t xml:space="preserve"> ad </w:t>
      </w:r>
      <w:proofErr w:type="spellStart"/>
      <w:r>
        <w:t>Thessa</w:t>
      </w:r>
      <w:proofErr w:type="spellEnd"/>
      <w:r>
        <w:t xml:space="preserve">. </w:t>
      </w:r>
      <w:proofErr w:type="spellStart"/>
      <w:r>
        <w:t>ij</w:t>
      </w:r>
      <w:proofErr w:type="spellEnd"/>
      <w:r>
        <w:t xml:space="preserve">. wir sagen </w:t>
      </w:r>
      <w:proofErr w:type="spellStart"/>
      <w:r>
        <w:t>got</w:t>
      </w:r>
      <w:proofErr w:type="spellEnd"/>
      <w:r>
        <w:t xml:space="preserve"> </w:t>
      </w:r>
      <w:proofErr w:type="spellStart"/>
      <w:r>
        <w:t>unableßlich</w:t>
      </w:r>
      <w:proofErr w:type="spellEnd"/>
      <w:r>
        <w:t xml:space="preserve"> </w:t>
      </w:r>
      <w:proofErr w:type="spellStart"/>
      <w:r>
        <w:t>danck</w:t>
      </w:r>
      <w:proofErr w:type="spellEnd"/>
      <w:r>
        <w:t xml:space="preserve"> / das </w:t>
      </w:r>
      <w:proofErr w:type="spellStart"/>
      <w:r>
        <w:t>yhr</w:t>
      </w:r>
      <w:proofErr w:type="spellEnd"/>
      <w:r>
        <w:t xml:space="preserve"> / ein leer </w:t>
      </w:r>
      <w:proofErr w:type="spellStart"/>
      <w:r>
        <w:t>angenummen</w:t>
      </w:r>
      <w:proofErr w:type="spellEnd"/>
      <w:r>
        <w:t xml:space="preserve"> / dadurch </w:t>
      </w:r>
      <w:proofErr w:type="spellStart"/>
      <w:r>
        <w:t>yhr</w:t>
      </w:r>
      <w:proofErr w:type="spellEnd"/>
      <w:r>
        <w:t xml:space="preserve"> </w:t>
      </w:r>
      <w:proofErr w:type="spellStart"/>
      <w:r>
        <w:t>got</w:t>
      </w:r>
      <w:proofErr w:type="spellEnd"/>
      <w:r>
        <w:t xml:space="preserve"> habt </w:t>
      </w:r>
      <w:proofErr w:type="spellStart"/>
      <w:r>
        <w:t>erkant</w:t>
      </w:r>
      <w:proofErr w:type="spellEnd"/>
      <w:r>
        <w:t xml:space="preserve"> / das </w:t>
      </w:r>
      <w:proofErr w:type="spellStart"/>
      <w:r>
        <w:t>yhr</w:t>
      </w:r>
      <w:proofErr w:type="spellEnd"/>
      <w:r>
        <w:t xml:space="preserve"> </w:t>
      </w:r>
      <w:proofErr w:type="spellStart"/>
      <w:r>
        <w:t>nit</w:t>
      </w:r>
      <w:proofErr w:type="spellEnd"/>
      <w:r>
        <w:t xml:space="preserve"> einen </w:t>
      </w:r>
      <w:proofErr w:type="spellStart"/>
      <w:r>
        <w:t>sermon</w:t>
      </w:r>
      <w:proofErr w:type="spellEnd"/>
      <w:r>
        <w:t xml:space="preserve"> der </w:t>
      </w:r>
      <w:proofErr w:type="spellStart"/>
      <w:r>
        <w:t>menschen</w:t>
      </w:r>
      <w:proofErr w:type="spellEnd"/>
      <w:r>
        <w:t xml:space="preserve"> / </w:t>
      </w:r>
      <w:proofErr w:type="spellStart"/>
      <w:r>
        <w:t>sonder</w:t>
      </w:r>
      <w:proofErr w:type="spellEnd"/>
      <w:r>
        <w:t xml:space="preserve"> </w:t>
      </w:r>
      <w:proofErr w:type="spellStart"/>
      <w:r>
        <w:t>warhafftiglich</w:t>
      </w:r>
      <w:proofErr w:type="spellEnd"/>
      <w:r>
        <w:t xml:space="preserve"> ein </w:t>
      </w:r>
      <w:proofErr w:type="spellStart"/>
      <w:r>
        <w:t>sermon</w:t>
      </w:r>
      <w:proofErr w:type="spellEnd"/>
      <w:r>
        <w:t xml:space="preserve"> </w:t>
      </w:r>
      <w:proofErr w:type="spellStart"/>
      <w:r>
        <w:t>gottis</w:t>
      </w:r>
      <w:proofErr w:type="spellEnd"/>
      <w:r>
        <w:t xml:space="preserve"> empfangen hat. Das </w:t>
      </w:r>
      <w:proofErr w:type="spellStart"/>
      <w:r>
        <w:t>sol</w:t>
      </w:r>
      <w:proofErr w:type="spellEnd"/>
      <w:r>
        <w:t xml:space="preserve"> mir der Bapst </w:t>
      </w:r>
      <w:proofErr w:type="spellStart"/>
      <w:r>
        <w:t>wol</w:t>
      </w:r>
      <w:proofErr w:type="spellEnd"/>
      <w:r>
        <w:t xml:space="preserve"> </w:t>
      </w:r>
      <w:proofErr w:type="spellStart"/>
      <w:r>
        <w:t>mercken</w:t>
      </w:r>
      <w:proofErr w:type="spellEnd"/>
      <w:r>
        <w:t xml:space="preserve"> / das Paulus die von </w:t>
      </w:r>
      <w:proofErr w:type="spellStart"/>
      <w:r>
        <w:t>Thessalica</w:t>
      </w:r>
      <w:proofErr w:type="spellEnd"/>
      <w:r>
        <w:t xml:space="preserve"> lobet / das sie kein </w:t>
      </w:r>
      <w:proofErr w:type="spellStart"/>
      <w:r>
        <w:t>menschen</w:t>
      </w:r>
      <w:proofErr w:type="spellEnd"/>
      <w:r>
        <w:t xml:space="preserve"> </w:t>
      </w:r>
      <w:proofErr w:type="spellStart"/>
      <w:r>
        <w:t>gesetz</w:t>
      </w:r>
      <w:proofErr w:type="spellEnd"/>
      <w:r>
        <w:t xml:space="preserve"> </w:t>
      </w:r>
      <w:proofErr w:type="spellStart"/>
      <w:r>
        <w:t>angenummen</w:t>
      </w:r>
      <w:proofErr w:type="spellEnd"/>
      <w:r>
        <w:t xml:space="preserve"> / derhalben thut der </w:t>
      </w:r>
      <w:proofErr w:type="spellStart"/>
      <w:r>
        <w:t>bapst</w:t>
      </w:r>
      <w:proofErr w:type="spellEnd"/>
      <w:r>
        <w:t xml:space="preserve"> </w:t>
      </w:r>
      <w:proofErr w:type="spellStart"/>
      <w:r>
        <w:t>heyliger</w:t>
      </w:r>
      <w:proofErr w:type="spellEnd"/>
      <w:r>
        <w:t xml:space="preserve"> </w:t>
      </w:r>
      <w:proofErr w:type="spellStart"/>
      <w:r>
        <w:t>schrifft</w:t>
      </w:r>
      <w:proofErr w:type="spellEnd"/>
      <w:r>
        <w:t xml:space="preserve"> </w:t>
      </w:r>
      <w:proofErr w:type="spellStart"/>
      <w:r>
        <w:t>gewalt</w:t>
      </w:r>
      <w:proofErr w:type="spellEnd"/>
      <w:r>
        <w:t xml:space="preserve"> / das er sein </w:t>
      </w:r>
      <w:proofErr w:type="spellStart"/>
      <w:r>
        <w:t>heylische</w:t>
      </w:r>
      <w:proofErr w:type="spellEnd"/>
      <w:r>
        <w:t xml:space="preserve"> </w:t>
      </w:r>
      <w:proofErr w:type="spellStart"/>
      <w:r>
        <w:t>Decretalen</w:t>
      </w:r>
      <w:proofErr w:type="spellEnd"/>
      <w:r>
        <w:t xml:space="preserve"> lasset </w:t>
      </w:r>
      <w:proofErr w:type="spellStart"/>
      <w:r>
        <w:t>Canones</w:t>
      </w:r>
      <w:proofErr w:type="spellEnd"/>
      <w:r>
        <w:t xml:space="preserve"> nennen / </w:t>
      </w:r>
      <w:proofErr w:type="spellStart"/>
      <w:r>
        <w:t>dan</w:t>
      </w:r>
      <w:proofErr w:type="spellEnd"/>
      <w:r>
        <w:t xml:space="preserve"> sie </w:t>
      </w:r>
      <w:proofErr w:type="spellStart"/>
      <w:r>
        <w:t>seint</w:t>
      </w:r>
      <w:proofErr w:type="spellEnd"/>
      <w:r>
        <w:t xml:space="preserve"> nicht </w:t>
      </w:r>
      <w:proofErr w:type="spellStart"/>
      <w:r>
        <w:t>regel</w:t>
      </w:r>
      <w:proofErr w:type="spellEnd"/>
      <w:r>
        <w:t xml:space="preserve"> der </w:t>
      </w:r>
      <w:proofErr w:type="spellStart"/>
      <w:r>
        <w:t>christglaubigen</w:t>
      </w:r>
      <w:proofErr w:type="spellEnd"/>
      <w:r>
        <w:t xml:space="preserve"> / </w:t>
      </w:r>
      <w:proofErr w:type="spellStart"/>
      <w:r>
        <w:t>sunder</w:t>
      </w:r>
      <w:proofErr w:type="spellEnd"/>
      <w:r>
        <w:t xml:space="preserve"> der </w:t>
      </w:r>
      <w:proofErr w:type="spellStart"/>
      <w:r>
        <w:t>gleyßner</w:t>
      </w:r>
      <w:proofErr w:type="spellEnd"/>
      <w:r>
        <w:t xml:space="preserve">. Der </w:t>
      </w:r>
      <w:proofErr w:type="spellStart"/>
      <w:r>
        <w:t>heylig</w:t>
      </w:r>
      <w:proofErr w:type="spellEnd"/>
      <w:r>
        <w:t xml:space="preserve"> Paulus </w:t>
      </w:r>
      <w:proofErr w:type="spellStart"/>
      <w:r>
        <w:t>preyßet</w:t>
      </w:r>
      <w:proofErr w:type="spellEnd"/>
      <w:r>
        <w:t xml:space="preserve"> Timotheum </w:t>
      </w:r>
      <w:proofErr w:type="spellStart"/>
      <w:r>
        <w:t>ij</w:t>
      </w:r>
      <w:proofErr w:type="spellEnd"/>
      <w:r>
        <w:t xml:space="preserve">. c. </w:t>
      </w:r>
      <w:proofErr w:type="spellStart"/>
      <w:r>
        <w:t>iij</w:t>
      </w:r>
      <w:proofErr w:type="spellEnd"/>
      <w:r>
        <w:t xml:space="preserve">. das er die </w:t>
      </w:r>
      <w:proofErr w:type="spellStart"/>
      <w:r>
        <w:t>heylige</w:t>
      </w:r>
      <w:proofErr w:type="spellEnd"/>
      <w:r>
        <w:t xml:space="preserve"> </w:t>
      </w:r>
      <w:proofErr w:type="spellStart"/>
      <w:r>
        <w:t>geschrifften</w:t>
      </w:r>
      <w:proofErr w:type="spellEnd"/>
      <w:r>
        <w:t xml:space="preserve"> von </w:t>
      </w:r>
      <w:proofErr w:type="spellStart"/>
      <w:r>
        <w:t>kind</w:t>
      </w:r>
      <w:proofErr w:type="spellEnd"/>
      <w:r>
        <w:t xml:space="preserve"> </w:t>
      </w:r>
      <w:proofErr w:type="spellStart"/>
      <w:r>
        <w:t>auff</w:t>
      </w:r>
      <w:proofErr w:type="spellEnd"/>
      <w:r>
        <w:t xml:space="preserve"> </w:t>
      </w:r>
      <w:proofErr w:type="spellStart"/>
      <w:r>
        <w:t>erkant</w:t>
      </w:r>
      <w:proofErr w:type="spellEnd"/>
      <w:r>
        <w:t xml:space="preserve"> / die </w:t>
      </w:r>
      <w:proofErr w:type="spellStart"/>
      <w:r>
        <w:t>yhn</w:t>
      </w:r>
      <w:proofErr w:type="spellEnd"/>
      <w:r>
        <w:t xml:space="preserve"> </w:t>
      </w:r>
      <w:proofErr w:type="spellStart"/>
      <w:r>
        <w:t>gelart</w:t>
      </w:r>
      <w:proofErr w:type="spellEnd"/>
      <w:r>
        <w:t xml:space="preserve"> machet durch den glauben zu der </w:t>
      </w:r>
      <w:proofErr w:type="spellStart"/>
      <w:r>
        <w:t>selickeit</w:t>
      </w:r>
      <w:proofErr w:type="spellEnd"/>
      <w:r>
        <w:t xml:space="preserve"> / und beschleust / das der </w:t>
      </w:r>
      <w:proofErr w:type="spellStart"/>
      <w:r>
        <w:t>mensch</w:t>
      </w:r>
      <w:proofErr w:type="spellEnd"/>
      <w:r>
        <w:t xml:space="preserve"> </w:t>
      </w:r>
      <w:proofErr w:type="spellStart"/>
      <w:r>
        <w:t>volkummen</w:t>
      </w:r>
      <w:proofErr w:type="spellEnd"/>
      <w:r>
        <w:t xml:space="preserve"> </w:t>
      </w:r>
      <w:proofErr w:type="spellStart"/>
      <w:r>
        <w:t>werd</w:t>
      </w:r>
      <w:proofErr w:type="spellEnd"/>
      <w:r>
        <w:t xml:space="preserve"> / zu allen </w:t>
      </w:r>
      <w:proofErr w:type="spellStart"/>
      <w:r>
        <w:t>gutten</w:t>
      </w:r>
      <w:proofErr w:type="spellEnd"/>
      <w:r>
        <w:t xml:space="preserve"> </w:t>
      </w:r>
      <w:proofErr w:type="spellStart"/>
      <w:r>
        <w:t>wercken</w:t>
      </w:r>
      <w:proofErr w:type="spellEnd"/>
      <w:r>
        <w:t xml:space="preserve"> durch </w:t>
      </w:r>
      <w:proofErr w:type="spellStart"/>
      <w:r>
        <w:t>gotliche</w:t>
      </w:r>
      <w:proofErr w:type="spellEnd"/>
      <w:r>
        <w:t xml:space="preserve"> </w:t>
      </w:r>
      <w:proofErr w:type="spellStart"/>
      <w:r>
        <w:t>lerung</w:t>
      </w:r>
      <w:proofErr w:type="spellEnd"/>
      <w:r>
        <w:t xml:space="preserve">. Nun ist die </w:t>
      </w:r>
      <w:proofErr w:type="spellStart"/>
      <w:r>
        <w:t>heylige</w:t>
      </w:r>
      <w:proofErr w:type="spellEnd"/>
      <w:r>
        <w:t xml:space="preserve"> </w:t>
      </w:r>
      <w:proofErr w:type="spellStart"/>
      <w:r>
        <w:t>schrifft</w:t>
      </w:r>
      <w:proofErr w:type="spellEnd"/>
      <w:r>
        <w:t xml:space="preserve"> / den Christen genugsam / </w:t>
      </w:r>
      <w:proofErr w:type="spellStart"/>
      <w:r>
        <w:t>ßo</w:t>
      </w:r>
      <w:proofErr w:type="spellEnd"/>
      <w:r>
        <w:t xml:space="preserve"> </w:t>
      </w:r>
      <w:proofErr w:type="spellStart"/>
      <w:r>
        <w:t>seint</w:t>
      </w:r>
      <w:proofErr w:type="spellEnd"/>
      <w:r>
        <w:t xml:space="preserve"> </w:t>
      </w:r>
      <w:proofErr w:type="spellStart"/>
      <w:r>
        <w:t>Bepstliche</w:t>
      </w:r>
      <w:proofErr w:type="spellEnd"/>
      <w:r>
        <w:t xml:space="preserve"> </w:t>
      </w:r>
      <w:proofErr w:type="spellStart"/>
      <w:r>
        <w:t>traditionen</w:t>
      </w:r>
      <w:proofErr w:type="spellEnd"/>
      <w:r>
        <w:t xml:space="preserve"> </w:t>
      </w:r>
      <w:proofErr w:type="spellStart"/>
      <w:r>
        <w:t>uberflussig</w:t>
      </w:r>
      <w:proofErr w:type="spellEnd"/>
      <w:r>
        <w:t xml:space="preserve"> </w:t>
      </w:r>
      <w:proofErr w:type="spellStart"/>
      <w:r>
        <w:t>unn</w:t>
      </w:r>
      <w:proofErr w:type="spellEnd"/>
      <w:r>
        <w:t xml:space="preserve"> </w:t>
      </w:r>
      <w:proofErr w:type="spellStart"/>
      <w:r>
        <w:t>unnutz</w:t>
      </w:r>
      <w:proofErr w:type="spellEnd"/>
      <w:r>
        <w:t xml:space="preserve">. Folget auch / das </w:t>
      </w:r>
      <w:proofErr w:type="spellStart"/>
      <w:r>
        <w:t>keyner</w:t>
      </w:r>
      <w:proofErr w:type="spellEnd"/>
      <w:r>
        <w:t xml:space="preserve"> durch </w:t>
      </w:r>
      <w:proofErr w:type="spellStart"/>
      <w:r>
        <w:t>Bepstliche</w:t>
      </w:r>
      <w:proofErr w:type="spellEnd"/>
      <w:r>
        <w:t xml:space="preserve"> </w:t>
      </w:r>
      <w:proofErr w:type="spellStart"/>
      <w:r>
        <w:t>statuten</w:t>
      </w:r>
      <w:proofErr w:type="spellEnd"/>
      <w:r>
        <w:t xml:space="preserve"> zu der </w:t>
      </w:r>
      <w:proofErr w:type="spellStart"/>
      <w:r>
        <w:t>selickeit</w:t>
      </w:r>
      <w:proofErr w:type="spellEnd"/>
      <w:r>
        <w:t xml:space="preserve"> </w:t>
      </w:r>
      <w:proofErr w:type="spellStart"/>
      <w:r>
        <w:t>gefurt</w:t>
      </w:r>
      <w:proofErr w:type="spellEnd"/>
      <w:r>
        <w:t xml:space="preserve"> </w:t>
      </w:r>
      <w:proofErr w:type="spellStart"/>
      <w:r>
        <w:t>wurt</w:t>
      </w:r>
      <w:proofErr w:type="spellEnd"/>
      <w:r>
        <w:t xml:space="preserve">. Ja der </w:t>
      </w:r>
      <w:proofErr w:type="spellStart"/>
      <w:r>
        <w:t>teuffel</w:t>
      </w:r>
      <w:proofErr w:type="spellEnd"/>
      <w:r>
        <w:t xml:space="preserve"> </w:t>
      </w:r>
      <w:proofErr w:type="spellStart"/>
      <w:r>
        <w:t>henck</w:t>
      </w:r>
      <w:proofErr w:type="spellEnd"/>
      <w:r>
        <w:t xml:space="preserve"> sich (an </w:t>
      </w:r>
      <w:proofErr w:type="spellStart"/>
      <w:r>
        <w:t>meyner</w:t>
      </w:r>
      <w:proofErr w:type="spellEnd"/>
      <w:r>
        <w:t xml:space="preserve"> </w:t>
      </w:r>
      <w:proofErr w:type="spellStart"/>
      <w:r>
        <w:t>stadt</w:t>
      </w:r>
      <w:proofErr w:type="spellEnd"/>
      <w:r>
        <w:t xml:space="preserve">) an des </w:t>
      </w:r>
      <w:proofErr w:type="spellStart"/>
      <w:r>
        <w:t>yrrischen</w:t>
      </w:r>
      <w:proofErr w:type="spellEnd"/>
      <w:r>
        <w:t xml:space="preserve"> </w:t>
      </w:r>
      <w:proofErr w:type="spellStart"/>
      <w:r>
        <w:t>gottis</w:t>
      </w:r>
      <w:proofErr w:type="spellEnd"/>
      <w:r>
        <w:t xml:space="preserve"> </w:t>
      </w:r>
      <w:proofErr w:type="spellStart"/>
      <w:r>
        <w:t>Decretlin</w:t>
      </w:r>
      <w:proofErr w:type="spellEnd"/>
      <w:r>
        <w:t xml:space="preserve"> / </w:t>
      </w:r>
      <w:proofErr w:type="spellStart"/>
      <w:r>
        <w:t>dan</w:t>
      </w:r>
      <w:proofErr w:type="spellEnd"/>
      <w:r>
        <w:t xml:space="preserve"> sie </w:t>
      </w:r>
      <w:proofErr w:type="spellStart"/>
      <w:r>
        <w:t>seint</w:t>
      </w:r>
      <w:proofErr w:type="spellEnd"/>
      <w:r>
        <w:t xml:space="preserve"> </w:t>
      </w:r>
      <w:proofErr w:type="spellStart"/>
      <w:r>
        <w:t>yhe</w:t>
      </w:r>
      <w:proofErr w:type="spellEnd"/>
      <w:r>
        <w:t xml:space="preserve"> kein </w:t>
      </w:r>
      <w:proofErr w:type="spellStart"/>
      <w:r>
        <w:t>regel</w:t>
      </w:r>
      <w:proofErr w:type="spellEnd"/>
      <w:r>
        <w:t xml:space="preserve"> des </w:t>
      </w:r>
      <w:proofErr w:type="spellStart"/>
      <w:r>
        <w:t>glaubens</w:t>
      </w:r>
      <w:proofErr w:type="spellEnd"/>
      <w:r>
        <w:t xml:space="preserve"> / sollen auch gar nicht </w:t>
      </w:r>
      <w:proofErr w:type="spellStart"/>
      <w:r>
        <w:t>Canonice</w:t>
      </w:r>
      <w:proofErr w:type="spellEnd"/>
      <w:r>
        <w:t xml:space="preserve"> oder </w:t>
      </w:r>
      <w:proofErr w:type="spellStart"/>
      <w:r>
        <w:t>Catholice</w:t>
      </w:r>
      <w:proofErr w:type="spellEnd"/>
      <w:r>
        <w:t xml:space="preserve"> </w:t>
      </w:r>
      <w:proofErr w:type="spellStart"/>
      <w:r>
        <w:t>genent</w:t>
      </w:r>
      <w:proofErr w:type="spellEnd"/>
      <w:r>
        <w:t xml:space="preserve"> werden. </w:t>
      </w:r>
    </w:p>
    <w:p w14:paraId="41AE1B5F" w14:textId="77777777" w:rsidR="00031617" w:rsidRDefault="00031617" w:rsidP="00031617">
      <w:pPr>
        <w:pStyle w:val="StandardWeb"/>
      </w:pPr>
      <w:r>
        <w:t xml:space="preserve">Im </w:t>
      </w:r>
      <w:proofErr w:type="spellStart"/>
      <w:r>
        <w:t>Jar</w:t>
      </w:r>
      <w:proofErr w:type="spellEnd"/>
      <w:r>
        <w:t xml:space="preserve"> M. D. XX: </w:t>
      </w:r>
    </w:p>
    <w:p w14:paraId="353CA9E9" w14:textId="77777777" w:rsidR="0022039F" w:rsidRDefault="0022039F" w:rsidP="0022039F"/>
    <w:p w14:paraId="734F2A28" w14:textId="77777777" w:rsidR="00D5498D" w:rsidRPr="00D5498D" w:rsidRDefault="007166CE" w:rsidP="008E63BE">
      <w:pPr>
        <w:pStyle w:val="berschrift1"/>
      </w:pPr>
      <w:r>
        <w:br w:type="page"/>
      </w:r>
      <w:r w:rsidR="00D5498D" w:rsidRPr="00D5498D">
        <w:t>Quellen:</w:t>
      </w:r>
    </w:p>
    <w:p w14:paraId="3F112A8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09A645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E079CB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5140D2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D49172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80A6E1C"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32F2FD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44C2FB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9CE5D2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CD9C3A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933564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180AFD6" w14:textId="5EE164D1"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C05"/>
    <w:rsid w:val="00031617"/>
    <w:rsid w:val="00051C05"/>
    <w:rsid w:val="00082307"/>
    <w:rsid w:val="000C66E5"/>
    <w:rsid w:val="001F54C4"/>
    <w:rsid w:val="0022039F"/>
    <w:rsid w:val="00272484"/>
    <w:rsid w:val="00297F83"/>
    <w:rsid w:val="002E6D11"/>
    <w:rsid w:val="00381C0C"/>
    <w:rsid w:val="00537F59"/>
    <w:rsid w:val="00655984"/>
    <w:rsid w:val="007166CE"/>
    <w:rsid w:val="007E1779"/>
    <w:rsid w:val="0083667B"/>
    <w:rsid w:val="008D7463"/>
    <w:rsid w:val="008E417E"/>
    <w:rsid w:val="008E63BE"/>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6AC113"/>
  <w15:chartTrackingRefBased/>
  <w15:docId w15:val="{C23D9CA0-7FE1-4B1B-A171-47FBC7ED4B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031617"/>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5580</Words>
  <Characters>35159</Characters>
  <Application>Microsoft Office Word</Application>
  <DocSecurity>0</DocSecurity>
  <Lines>292</Lines>
  <Paragraphs>81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40658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Welche bucher Biblisch seint</dc:title>
  <dc:subject/>
  <dc:creator>Bodenstein, Andreas</dc:creator>
  <cp:keywords/>
  <dc:description/>
  <cp:lastModifiedBy>webmaster@glaubensstimme.de</cp:lastModifiedBy>
  <cp:revision>4</cp:revision>
  <dcterms:created xsi:type="dcterms:W3CDTF">2021-04-15T11:02:00Z</dcterms:created>
  <dcterms:modified xsi:type="dcterms:W3CDTF">2021-04-16T16:02:00Z</dcterms:modified>
  <dc:language>de</dc:language>
</cp:coreProperties>
</file>